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2F1F37" w:rsidRDefault="001D2F27" w:rsidP="00D737C9">
      <w:pPr>
        <w:spacing w:after="240"/>
        <w:jc w:val="center"/>
        <w:rPr>
          <w:rFonts w:ascii="Calibri" w:hAnsi="Calibri" w:cs="Calibri"/>
          <w:bCs/>
        </w:rPr>
      </w:pP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Cs/>
        </w:rPr>
        <w:t>č.j.</w:t>
      </w:r>
      <w:r w:rsidR="00284013" w:rsidRPr="002F1F37">
        <w:rPr>
          <w:rFonts w:ascii="Calibri" w:hAnsi="Calibri" w:cs="Calibri"/>
          <w:bCs/>
        </w:rPr>
        <w:t xml:space="preserve"> </w:t>
      </w:r>
      <w:r w:rsidR="004B0647" w:rsidRPr="002F1F37">
        <w:rPr>
          <w:rFonts w:ascii="Calibri" w:hAnsi="Calibri" w:cs="Calibri"/>
          <w:bCs/>
        </w:rPr>
        <w:t>1</w:t>
      </w:r>
      <w:r w:rsidR="00284013" w:rsidRPr="002F1F37">
        <w:rPr>
          <w:rFonts w:ascii="Calibri" w:hAnsi="Calibri" w:cs="Calibri"/>
          <w:bCs/>
        </w:rPr>
        <w:t>351</w:t>
      </w:r>
      <w:r w:rsidR="004B0647" w:rsidRPr="002F1F37">
        <w:rPr>
          <w:rFonts w:ascii="Calibri" w:hAnsi="Calibri" w:cs="Calibri"/>
          <w:bCs/>
        </w:rPr>
        <w:t>/201</w:t>
      </w:r>
      <w:r w:rsidR="008D2A11" w:rsidRPr="002F1F37">
        <w:rPr>
          <w:rFonts w:ascii="Calibri" w:hAnsi="Calibri" w:cs="Calibri"/>
          <w:bCs/>
        </w:rPr>
        <w:t>4</w:t>
      </w:r>
      <w:r w:rsidR="004B0647" w:rsidRPr="002F1F37">
        <w:rPr>
          <w:rFonts w:ascii="Calibri" w:hAnsi="Calibri" w:cs="Calibri"/>
          <w:bCs/>
        </w:rPr>
        <w:t>-SSZ-UE</w:t>
      </w:r>
    </w:p>
    <w:p w:rsidR="00B574F0" w:rsidRPr="002F1F37" w:rsidRDefault="00B574F0" w:rsidP="00D737C9">
      <w:pPr>
        <w:spacing w:after="240"/>
        <w:jc w:val="center"/>
        <w:rPr>
          <w:rFonts w:ascii="Calibri" w:hAnsi="Calibri" w:cs="Calibri"/>
          <w:b/>
          <w:bCs/>
          <w:sz w:val="48"/>
          <w:szCs w:val="48"/>
        </w:rPr>
      </w:pPr>
      <w:r w:rsidRPr="002F1F37">
        <w:rPr>
          <w:rFonts w:ascii="Calibri" w:hAnsi="Calibri" w:cs="Calibri"/>
          <w:b/>
          <w:bCs/>
          <w:sz w:val="48"/>
          <w:szCs w:val="48"/>
        </w:rPr>
        <w:t>DÍL 1</w:t>
      </w:r>
    </w:p>
    <w:p w:rsidR="00B574F0" w:rsidRPr="002F1F37" w:rsidRDefault="00B574F0" w:rsidP="001703C3">
      <w:pPr>
        <w:jc w:val="center"/>
        <w:rPr>
          <w:rFonts w:ascii="Calibri" w:hAnsi="Calibri" w:cs="Calibri"/>
          <w:b/>
          <w:bCs/>
          <w:sz w:val="48"/>
          <w:szCs w:val="48"/>
        </w:rPr>
      </w:pPr>
      <w:r w:rsidRPr="002F1F37">
        <w:rPr>
          <w:rFonts w:ascii="Calibri" w:hAnsi="Calibri" w:cs="Calibri"/>
          <w:b/>
          <w:bCs/>
          <w:sz w:val="48"/>
          <w:szCs w:val="48"/>
        </w:rPr>
        <w:t xml:space="preserve">POŽADAVKY A PODMÍNKY </w:t>
      </w:r>
    </w:p>
    <w:p w:rsidR="00B574F0" w:rsidRPr="002F1F37" w:rsidRDefault="00B574F0" w:rsidP="00D737C9">
      <w:pPr>
        <w:spacing w:after="240"/>
        <w:jc w:val="center"/>
        <w:rPr>
          <w:rFonts w:ascii="Calibri" w:hAnsi="Calibri" w:cs="Calibri"/>
          <w:b/>
          <w:bCs/>
          <w:sz w:val="48"/>
          <w:szCs w:val="48"/>
        </w:rPr>
      </w:pPr>
      <w:r w:rsidRPr="002F1F37">
        <w:rPr>
          <w:rFonts w:ascii="Calibri" w:hAnsi="Calibri" w:cs="Calibri"/>
          <w:b/>
          <w:bCs/>
          <w:sz w:val="48"/>
          <w:szCs w:val="48"/>
        </w:rPr>
        <w:t>PRO ZPRACOVÁNÍ NABÍDKY</w:t>
      </w:r>
    </w:p>
    <w:p w:rsidR="00B574F0" w:rsidRPr="002F1F37" w:rsidRDefault="00B574F0" w:rsidP="00D737C9">
      <w:pPr>
        <w:spacing w:after="240"/>
        <w:jc w:val="center"/>
        <w:rPr>
          <w:rFonts w:ascii="Calibri" w:hAnsi="Calibri" w:cs="Calibri"/>
          <w:sz w:val="48"/>
          <w:szCs w:val="48"/>
        </w:rPr>
      </w:pPr>
    </w:p>
    <w:p w:rsidR="00B574F0" w:rsidRPr="002F1F37" w:rsidRDefault="00B574F0" w:rsidP="00D737C9">
      <w:pPr>
        <w:spacing w:after="240"/>
        <w:jc w:val="center"/>
        <w:rPr>
          <w:rFonts w:ascii="Calibri" w:hAnsi="Calibri" w:cs="Calibri"/>
          <w:b/>
          <w:bCs/>
          <w:sz w:val="48"/>
          <w:szCs w:val="48"/>
        </w:rPr>
      </w:pPr>
      <w:r w:rsidRPr="002F1F37">
        <w:rPr>
          <w:rFonts w:ascii="Calibri" w:hAnsi="Calibri" w:cs="Calibri"/>
          <w:b/>
          <w:bCs/>
          <w:sz w:val="48"/>
          <w:szCs w:val="48"/>
        </w:rPr>
        <w:t>Část 2</w:t>
      </w:r>
    </w:p>
    <w:p w:rsidR="00B574F0" w:rsidRPr="002F1F37" w:rsidRDefault="00B574F0" w:rsidP="00D737C9">
      <w:pPr>
        <w:pStyle w:val="Nadpis4"/>
        <w:rPr>
          <w:rFonts w:ascii="Calibri" w:hAnsi="Calibri" w:cs="Calibri"/>
          <w:caps/>
          <w:sz w:val="32"/>
          <w:szCs w:val="32"/>
        </w:rPr>
      </w:pPr>
      <w:r w:rsidRPr="002F1F37">
        <w:rPr>
          <w:rFonts w:ascii="Calibri" w:hAnsi="Calibri" w:cs="Calibri"/>
          <w:sz w:val="48"/>
          <w:szCs w:val="48"/>
        </w:rPr>
        <w:t xml:space="preserve">POKYNY PRO DODAVATELE </w:t>
      </w:r>
    </w:p>
    <w:p w:rsidR="00B574F0" w:rsidRPr="002F1F37" w:rsidRDefault="00B574F0" w:rsidP="004C7258">
      <w:pPr>
        <w:spacing w:after="240"/>
        <w:jc w:val="center"/>
        <w:rPr>
          <w:rFonts w:ascii="Calibri" w:hAnsi="Calibri" w:cs="Calibri"/>
          <w:b/>
          <w:bCs/>
          <w:sz w:val="48"/>
          <w:szCs w:val="48"/>
        </w:rPr>
      </w:pPr>
    </w:p>
    <w:p w:rsidR="00B574F0" w:rsidRPr="002F1F37" w:rsidRDefault="00B574F0" w:rsidP="00D737C9">
      <w:pPr>
        <w:spacing w:after="240"/>
        <w:jc w:val="center"/>
        <w:rPr>
          <w:rFonts w:ascii="Calibri" w:hAnsi="Calibri" w:cs="Calibri"/>
          <w:b/>
          <w:bCs/>
          <w:sz w:val="48"/>
          <w:szCs w:val="48"/>
        </w:rPr>
      </w:pPr>
    </w:p>
    <w:p w:rsidR="000210D8" w:rsidRPr="002F1F37" w:rsidRDefault="00B574F0" w:rsidP="00ED0EEE">
      <w:pPr>
        <w:jc w:val="center"/>
        <w:rPr>
          <w:rFonts w:ascii="Calibri" w:hAnsi="Calibri" w:cs="Calibri"/>
          <w:b/>
          <w:bCs/>
          <w:sz w:val="48"/>
          <w:szCs w:val="48"/>
        </w:rPr>
      </w:pPr>
      <w:r w:rsidRPr="002F1F37">
        <w:rPr>
          <w:rFonts w:ascii="Calibri" w:hAnsi="Calibri" w:cs="Calibri"/>
          <w:b/>
          <w:bCs/>
          <w:sz w:val="48"/>
          <w:szCs w:val="48"/>
        </w:rPr>
        <w:t>„</w:t>
      </w:r>
      <w:r w:rsidR="00396F76" w:rsidRPr="002F1F37">
        <w:rPr>
          <w:rFonts w:ascii="Calibri" w:hAnsi="Calibri" w:cs="Calibri"/>
          <w:b/>
          <w:bCs/>
          <w:sz w:val="48"/>
          <w:szCs w:val="48"/>
        </w:rPr>
        <w:t xml:space="preserve">Uzel Plzeň 3. </w:t>
      </w:r>
      <w:r w:rsidR="00355B9A" w:rsidRPr="002F1F37">
        <w:rPr>
          <w:rFonts w:ascii="Calibri" w:hAnsi="Calibri" w:cs="Calibri"/>
          <w:b/>
          <w:bCs/>
          <w:sz w:val="48"/>
          <w:szCs w:val="48"/>
        </w:rPr>
        <w:t>s</w:t>
      </w:r>
      <w:r w:rsidR="00396F76" w:rsidRPr="002F1F37">
        <w:rPr>
          <w:rFonts w:ascii="Calibri" w:hAnsi="Calibri" w:cs="Calibri"/>
          <w:b/>
          <w:bCs/>
          <w:sz w:val="48"/>
          <w:szCs w:val="48"/>
        </w:rPr>
        <w:t xml:space="preserve">tavba – </w:t>
      </w:r>
    </w:p>
    <w:p w:rsidR="00B574F0" w:rsidRPr="002F1F37" w:rsidRDefault="00396F76" w:rsidP="00ED0EEE">
      <w:pPr>
        <w:jc w:val="center"/>
        <w:rPr>
          <w:rFonts w:ascii="Calibri" w:hAnsi="Calibri" w:cs="Calibri"/>
          <w:b/>
          <w:bCs/>
          <w:sz w:val="48"/>
          <w:szCs w:val="48"/>
        </w:rPr>
      </w:pPr>
      <w:r w:rsidRPr="002F1F37">
        <w:rPr>
          <w:rFonts w:ascii="Calibri" w:hAnsi="Calibri" w:cs="Calibri"/>
          <w:b/>
          <w:bCs/>
          <w:sz w:val="48"/>
          <w:szCs w:val="48"/>
        </w:rPr>
        <w:t>přesmyk domažlické trati</w:t>
      </w:r>
      <w:r w:rsidR="00B574F0" w:rsidRPr="002F1F37">
        <w:rPr>
          <w:rFonts w:ascii="Calibri" w:hAnsi="Calibri" w:cs="Calibri"/>
          <w:b/>
          <w:bCs/>
          <w:sz w:val="48"/>
          <w:szCs w:val="48"/>
        </w:rPr>
        <w:t>“</w:t>
      </w:r>
    </w:p>
    <w:p w:rsidR="003553FF" w:rsidRPr="002F1F37" w:rsidRDefault="003553FF" w:rsidP="00AC3304">
      <w:pPr>
        <w:jc w:val="center"/>
        <w:rPr>
          <w:rFonts w:ascii="Calibri" w:hAnsi="Calibri" w:cs="Calibri"/>
          <w:bCs/>
          <w:sz w:val="32"/>
          <w:szCs w:val="32"/>
        </w:rPr>
      </w:pPr>
    </w:p>
    <w:p w:rsidR="00AC3304" w:rsidRPr="002F1F37" w:rsidRDefault="00AC3304" w:rsidP="00AC3304">
      <w:pPr>
        <w:jc w:val="center"/>
        <w:rPr>
          <w:rFonts w:ascii="Calibri" w:hAnsi="Calibri" w:cs="Calibri"/>
          <w:bCs/>
          <w:sz w:val="32"/>
          <w:szCs w:val="32"/>
        </w:rPr>
      </w:pPr>
      <w:r w:rsidRPr="002F1F37">
        <w:rPr>
          <w:rFonts w:ascii="Calibri" w:hAnsi="Calibri" w:cs="Calibri"/>
          <w:bCs/>
          <w:sz w:val="32"/>
          <w:szCs w:val="32"/>
        </w:rPr>
        <w:t>Projekt stavby a výkon autorského dozoru</w:t>
      </w:r>
    </w:p>
    <w:p w:rsidR="00AC3304" w:rsidRPr="002F1F37" w:rsidRDefault="00AC3304" w:rsidP="00ED0EEE">
      <w:pPr>
        <w:jc w:val="center"/>
        <w:rPr>
          <w:rFonts w:ascii="Calibri" w:hAnsi="Calibri" w:cs="Calibri"/>
          <w:b/>
          <w:bCs/>
          <w:sz w:val="48"/>
          <w:szCs w:val="48"/>
        </w:rPr>
      </w:pPr>
    </w:p>
    <w:p w:rsidR="00B574F0" w:rsidRPr="002F1F37" w:rsidRDefault="00B574F0" w:rsidP="00ED0EEE">
      <w:pPr>
        <w:jc w:val="center"/>
        <w:rPr>
          <w:rFonts w:ascii="Calibri" w:hAnsi="Calibri" w:cs="Calibri"/>
          <w:b/>
          <w:bCs/>
          <w:sz w:val="40"/>
          <w:szCs w:val="40"/>
        </w:rPr>
      </w:pPr>
    </w:p>
    <w:p w:rsidR="00B574F0" w:rsidRPr="002F1F37" w:rsidRDefault="00B574F0" w:rsidP="00D737C9">
      <w:pPr>
        <w:rPr>
          <w:rFonts w:ascii="Calibri" w:hAnsi="Calibri" w:cs="Calibri"/>
        </w:rPr>
      </w:pPr>
    </w:p>
    <w:p w:rsidR="001D2F27" w:rsidRPr="002F1F37" w:rsidRDefault="001D2F27" w:rsidP="00D737C9">
      <w:pPr>
        <w:rPr>
          <w:rFonts w:ascii="Calibri" w:hAnsi="Calibri" w:cs="Calibri"/>
        </w:rPr>
      </w:pPr>
    </w:p>
    <w:p w:rsidR="00B574F0" w:rsidRPr="002F1F37" w:rsidRDefault="00EE04ED" w:rsidP="00ED0EEE">
      <w:pPr>
        <w:jc w:val="center"/>
        <w:rPr>
          <w:rFonts w:ascii="Calibri" w:hAnsi="Calibri" w:cs="Calibri"/>
        </w:rPr>
      </w:pPr>
      <w:r w:rsidRPr="002F1F37">
        <w:rPr>
          <w:noProof/>
        </w:rPr>
        <w:drawing>
          <wp:inline distT="0" distB="0" distL="0" distR="0" wp14:anchorId="1F60A921" wp14:editId="5A4511B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2F1F37" w:rsidRDefault="00B574F0" w:rsidP="00ED0EEE">
      <w:pPr>
        <w:rPr>
          <w:rFonts w:ascii="Calibri" w:hAnsi="Calibri" w:cs="Calibri"/>
          <w:sz w:val="20"/>
          <w:szCs w:val="20"/>
        </w:rPr>
      </w:pPr>
    </w:p>
    <w:p w:rsidR="00B574F0" w:rsidRPr="002F1F37" w:rsidRDefault="00B574F0" w:rsidP="00ED0EEE">
      <w:pPr>
        <w:spacing w:after="120"/>
        <w:jc w:val="center"/>
        <w:rPr>
          <w:rFonts w:ascii="Calibri" w:hAnsi="Calibri" w:cs="Calibri"/>
          <w:sz w:val="20"/>
          <w:szCs w:val="20"/>
        </w:rPr>
      </w:pPr>
    </w:p>
    <w:p w:rsidR="00B574F0" w:rsidRPr="002F1F37" w:rsidRDefault="00B574F0" w:rsidP="00ED0EEE">
      <w:pPr>
        <w:spacing w:after="120"/>
        <w:jc w:val="center"/>
        <w:rPr>
          <w:rFonts w:ascii="Calibri" w:hAnsi="Calibri" w:cs="Calibri"/>
          <w:b/>
          <w:bCs/>
        </w:rPr>
      </w:pPr>
      <w:r w:rsidRPr="002F1F37">
        <w:rPr>
          <w:rFonts w:ascii="Calibri" w:hAnsi="Calibri" w:cs="Calibri"/>
          <w:sz w:val="28"/>
          <w:szCs w:val="28"/>
        </w:rPr>
        <w:t>SPRÁVA ŽELEZNIČNÍ DOPRAVNÍ CESTY, STÁTNÍ ORGANIZACE</w:t>
      </w:r>
      <w:r w:rsidRPr="002F1F37">
        <w:rPr>
          <w:rFonts w:ascii="Calibri" w:hAnsi="Calibri" w:cs="Calibri"/>
          <w:b/>
          <w:bCs/>
        </w:rPr>
        <w:t xml:space="preserve"> </w:t>
      </w:r>
    </w:p>
    <w:p w:rsidR="00711C02" w:rsidRPr="002F1F37" w:rsidRDefault="00711C02" w:rsidP="00ED0EEE">
      <w:pPr>
        <w:spacing w:after="120"/>
        <w:jc w:val="center"/>
        <w:rPr>
          <w:rFonts w:ascii="Calibri" w:hAnsi="Calibri" w:cs="Calibri"/>
          <w:b/>
          <w:bCs/>
        </w:rPr>
      </w:pPr>
    </w:p>
    <w:p w:rsidR="00B574F0" w:rsidRPr="002F1F37" w:rsidRDefault="00B574F0">
      <w:pPr>
        <w:outlineLvl w:val="0"/>
        <w:rPr>
          <w:rFonts w:ascii="Calibri" w:hAnsi="Calibri" w:cs="Calibri"/>
          <w:b/>
          <w:bCs/>
          <w:sz w:val="28"/>
          <w:szCs w:val="28"/>
        </w:rPr>
      </w:pPr>
      <w:bookmarkStart w:id="0" w:name="_Toc360191152"/>
      <w:r w:rsidRPr="002F1F37">
        <w:rPr>
          <w:rFonts w:ascii="Calibri" w:hAnsi="Calibri" w:cs="Calibri"/>
          <w:b/>
          <w:bCs/>
          <w:sz w:val="28"/>
          <w:szCs w:val="28"/>
        </w:rPr>
        <w:t>OBSAH</w:t>
      </w:r>
      <w:bookmarkEnd w:id="0"/>
    </w:p>
    <w:p w:rsidR="00B574F0" w:rsidRPr="002F1F37" w:rsidRDefault="00B574F0">
      <w:pPr>
        <w:pStyle w:val="Nadpis4"/>
        <w:rPr>
          <w:rFonts w:ascii="Calibri" w:hAnsi="Calibri" w:cs="Calibri"/>
          <w:sz w:val="16"/>
          <w:szCs w:val="16"/>
        </w:rPr>
      </w:pPr>
    </w:p>
    <w:bookmarkStart w:id="1" w:name="_Toc374330742"/>
    <w:bookmarkStart w:id="2" w:name="_Toc374331644"/>
    <w:bookmarkStart w:id="3" w:name="_Toc375639406"/>
    <w:p w:rsidR="00F1038E" w:rsidRPr="002F1F37" w:rsidRDefault="00B574F0">
      <w:pPr>
        <w:pStyle w:val="Obsah1"/>
        <w:tabs>
          <w:tab w:val="right" w:leader="dot" w:pos="9062"/>
        </w:tabs>
        <w:rPr>
          <w:rFonts w:asciiTheme="minorHAnsi" w:eastAsiaTheme="minorEastAsia" w:hAnsiTheme="minorHAnsi" w:cstheme="minorBidi"/>
          <w:b w:val="0"/>
          <w:bCs w:val="0"/>
          <w:caps w:val="0"/>
          <w:noProof/>
          <w:sz w:val="22"/>
          <w:szCs w:val="22"/>
        </w:rPr>
      </w:pPr>
      <w:r w:rsidRPr="002F1F37">
        <w:rPr>
          <w:rFonts w:asciiTheme="minorHAnsi" w:hAnsiTheme="minorHAnsi" w:cs="Calibri"/>
          <w:caps w:val="0"/>
          <w:sz w:val="16"/>
          <w:szCs w:val="16"/>
        </w:rPr>
        <w:fldChar w:fldCharType="begin"/>
      </w:r>
      <w:r w:rsidRPr="002F1F37">
        <w:rPr>
          <w:rFonts w:asciiTheme="minorHAnsi" w:hAnsiTheme="minorHAnsi" w:cs="Calibri"/>
          <w:caps w:val="0"/>
          <w:sz w:val="16"/>
          <w:szCs w:val="16"/>
        </w:rPr>
        <w:instrText xml:space="preserve"> TOC \o "1-1" \h \z \u </w:instrText>
      </w:r>
      <w:r w:rsidRPr="002F1F37">
        <w:rPr>
          <w:rFonts w:asciiTheme="minorHAnsi" w:hAnsiTheme="minorHAnsi" w:cs="Calibri"/>
          <w:caps w:val="0"/>
          <w:sz w:val="16"/>
          <w:szCs w:val="16"/>
        </w:rPr>
        <w:fldChar w:fldCharType="separate"/>
      </w:r>
      <w:hyperlink w:anchor="_Toc360191152" w:history="1">
        <w:r w:rsidR="00F1038E" w:rsidRPr="002F1F37">
          <w:rPr>
            <w:rStyle w:val="Hypertextovodkaz"/>
            <w:rFonts w:ascii="Calibri" w:hAnsi="Calibri" w:cs="Calibri"/>
            <w:noProof/>
            <w:color w:val="auto"/>
          </w:rPr>
          <w:t>OBSAH</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_Toc360191152 \h </w:instrText>
        </w:r>
        <w:r w:rsidR="00F1038E" w:rsidRPr="002F1F37">
          <w:rPr>
            <w:noProof/>
            <w:webHidden/>
          </w:rPr>
        </w:r>
        <w:r w:rsidR="00F1038E" w:rsidRPr="002F1F37">
          <w:rPr>
            <w:noProof/>
            <w:webHidden/>
          </w:rPr>
          <w:fldChar w:fldCharType="separate"/>
        </w:r>
        <w:r w:rsidR="0051631F">
          <w:rPr>
            <w:noProof/>
            <w:webHidden/>
          </w:rPr>
          <w:t>2</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3" w:history="1">
        <w:r w:rsidR="00F1038E" w:rsidRPr="002F1F37">
          <w:rPr>
            <w:rStyle w:val="Hypertextovodkaz"/>
            <w:rFonts w:ascii="Calibri" w:hAnsi="Calibri" w:cs="Calibri"/>
            <w:noProof/>
            <w:color w:val="auto"/>
            <w:kern w:val="28"/>
          </w:rPr>
          <w:t>1</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ÚVODNÍ USTANOVENÍ</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_Toc360191153 \h </w:instrText>
        </w:r>
        <w:r w:rsidR="00F1038E" w:rsidRPr="002F1F37">
          <w:rPr>
            <w:noProof/>
            <w:webHidden/>
          </w:rPr>
        </w:r>
        <w:r w:rsidR="00F1038E" w:rsidRPr="002F1F37">
          <w:rPr>
            <w:noProof/>
            <w:webHidden/>
          </w:rPr>
          <w:fldChar w:fldCharType="separate"/>
        </w:r>
        <w:r w:rsidR="0051631F">
          <w:rPr>
            <w:noProof/>
            <w:webHidden/>
          </w:rPr>
          <w:t>3</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4" w:history="1">
        <w:r w:rsidR="00F1038E" w:rsidRPr="002F1F37">
          <w:rPr>
            <w:rStyle w:val="Hypertextovodkaz"/>
            <w:rFonts w:ascii="Calibri" w:hAnsi="Calibri" w:cs="Calibri"/>
            <w:noProof/>
            <w:color w:val="auto"/>
          </w:rPr>
          <w:t>2</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Identifikační údaje zadavatele</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_Toc360191154 \h </w:instrText>
        </w:r>
        <w:r w:rsidR="00F1038E" w:rsidRPr="002F1F37">
          <w:rPr>
            <w:noProof/>
            <w:webHidden/>
          </w:rPr>
        </w:r>
        <w:r w:rsidR="00F1038E" w:rsidRPr="002F1F37">
          <w:rPr>
            <w:noProof/>
            <w:webHidden/>
          </w:rPr>
          <w:fldChar w:fldCharType="separate"/>
        </w:r>
        <w:r w:rsidR="0051631F">
          <w:rPr>
            <w:noProof/>
            <w:webHidden/>
          </w:rPr>
          <w:t>3</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5" w:history="1">
        <w:r w:rsidR="00F1038E" w:rsidRPr="002F1F37">
          <w:rPr>
            <w:rStyle w:val="Hypertextovodkaz"/>
            <w:rFonts w:ascii="Calibri" w:hAnsi="Calibri" w:cs="Calibri"/>
            <w:noProof/>
            <w:color w:val="auto"/>
            <w:kern w:val="28"/>
          </w:rPr>
          <w:t>3</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Kontaktní údaje pro dodatečné informace k zadávacím podmínkám</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_Toc360191155 \h </w:instrText>
        </w:r>
        <w:r w:rsidR="00F1038E" w:rsidRPr="002F1F37">
          <w:rPr>
            <w:noProof/>
            <w:webHidden/>
          </w:rPr>
        </w:r>
        <w:r w:rsidR="00F1038E" w:rsidRPr="002F1F37">
          <w:rPr>
            <w:noProof/>
            <w:webHidden/>
          </w:rPr>
          <w:fldChar w:fldCharType="separate"/>
        </w:r>
        <w:r w:rsidR="0051631F">
          <w:rPr>
            <w:noProof/>
            <w:webHidden/>
          </w:rPr>
          <w:t>4</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6" w:history="1">
        <w:r w:rsidR="00F1038E" w:rsidRPr="002F1F37">
          <w:rPr>
            <w:rStyle w:val="Hypertextovodkaz"/>
            <w:rFonts w:ascii="Calibri" w:hAnsi="Calibri" w:cs="Calibri"/>
            <w:noProof/>
            <w:color w:val="auto"/>
            <w:kern w:val="28"/>
          </w:rPr>
          <w:t>4</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ÚČEL A PŘEDMĚT PLNĚNÍ VEŘEJNÉ ZAKÁZKY</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_Toc360191156 \h </w:instrText>
        </w:r>
        <w:r w:rsidR="00F1038E" w:rsidRPr="002F1F37">
          <w:rPr>
            <w:noProof/>
            <w:webHidden/>
          </w:rPr>
        </w:r>
        <w:r w:rsidR="00F1038E" w:rsidRPr="002F1F37">
          <w:rPr>
            <w:noProof/>
            <w:webHidden/>
          </w:rPr>
          <w:fldChar w:fldCharType="separate"/>
        </w:r>
        <w:r w:rsidR="0051631F">
          <w:rPr>
            <w:noProof/>
            <w:webHidden/>
          </w:rPr>
          <w:t>4</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7" w:history="1">
        <w:r w:rsidR="00F1038E" w:rsidRPr="002F1F37">
          <w:rPr>
            <w:rStyle w:val="Hypertextovodkaz"/>
            <w:rFonts w:ascii="Calibri" w:hAnsi="Calibri" w:cs="Calibri"/>
            <w:noProof/>
            <w:color w:val="auto"/>
            <w:kern w:val="28"/>
          </w:rPr>
          <w:t>5</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ZDROJE FINANCOVÁNÍ</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_Toc360191157 \h </w:instrText>
        </w:r>
        <w:r w:rsidR="00F1038E" w:rsidRPr="002F1F37">
          <w:rPr>
            <w:noProof/>
            <w:webHidden/>
          </w:rPr>
        </w:r>
        <w:r w:rsidR="00F1038E" w:rsidRPr="002F1F37">
          <w:rPr>
            <w:noProof/>
            <w:webHidden/>
          </w:rPr>
          <w:fldChar w:fldCharType="separate"/>
        </w:r>
        <w:r w:rsidR="0051631F">
          <w:rPr>
            <w:noProof/>
            <w:webHidden/>
          </w:rPr>
          <w:t>6</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8" w:history="1">
        <w:r w:rsidR="00F1038E" w:rsidRPr="002F1F37">
          <w:rPr>
            <w:rStyle w:val="Hypertextovodkaz"/>
            <w:rFonts w:ascii="Calibri" w:hAnsi="Calibri" w:cs="Calibri"/>
            <w:noProof/>
            <w:color w:val="auto"/>
            <w:kern w:val="28"/>
          </w:rPr>
          <w:t>6</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DODATEČNÉ INFORMACE K ZADÁVACÍM PODMÍNKÁM</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_Toc360191158 \h </w:instrText>
        </w:r>
        <w:r w:rsidR="00F1038E" w:rsidRPr="002F1F37">
          <w:rPr>
            <w:noProof/>
            <w:webHidden/>
          </w:rPr>
        </w:r>
        <w:r w:rsidR="00F1038E" w:rsidRPr="002F1F37">
          <w:rPr>
            <w:noProof/>
            <w:webHidden/>
          </w:rPr>
          <w:fldChar w:fldCharType="separate"/>
        </w:r>
        <w:r w:rsidR="0051631F">
          <w:rPr>
            <w:noProof/>
            <w:webHidden/>
          </w:rPr>
          <w:t>6</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9" w:history="1">
        <w:r w:rsidR="00F1038E" w:rsidRPr="002F1F37">
          <w:rPr>
            <w:rStyle w:val="Hypertextovodkaz"/>
            <w:rFonts w:ascii="Calibri" w:hAnsi="Calibri" w:cs="Calibri"/>
            <w:noProof/>
            <w:color w:val="auto"/>
            <w:kern w:val="28"/>
          </w:rPr>
          <w:t>7</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ZMĚNY ZADÁVACÍCH PODMÍNEK</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_Toc360191159 \h </w:instrText>
        </w:r>
        <w:r w:rsidR="00F1038E" w:rsidRPr="002F1F37">
          <w:rPr>
            <w:noProof/>
            <w:webHidden/>
          </w:rPr>
        </w:r>
        <w:r w:rsidR="00F1038E" w:rsidRPr="002F1F37">
          <w:rPr>
            <w:noProof/>
            <w:webHidden/>
          </w:rPr>
          <w:fldChar w:fldCharType="separate"/>
        </w:r>
        <w:r w:rsidR="0051631F">
          <w:rPr>
            <w:noProof/>
            <w:webHidden/>
          </w:rPr>
          <w:t>6</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0" w:history="1">
        <w:r w:rsidR="00F1038E" w:rsidRPr="002F1F37">
          <w:rPr>
            <w:rStyle w:val="Hypertextovodkaz"/>
            <w:rFonts w:ascii="Calibri" w:hAnsi="Calibri" w:cs="Calibri"/>
            <w:noProof/>
            <w:color w:val="auto"/>
            <w:kern w:val="28"/>
          </w:rPr>
          <w:t>8</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OBSAH ZADÁVACÍ DOKUMENTACE</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_Toc360191160 \h </w:instrText>
        </w:r>
        <w:r w:rsidR="00F1038E" w:rsidRPr="002F1F37">
          <w:rPr>
            <w:noProof/>
            <w:webHidden/>
          </w:rPr>
        </w:r>
        <w:r w:rsidR="00F1038E" w:rsidRPr="002F1F37">
          <w:rPr>
            <w:noProof/>
            <w:webHidden/>
          </w:rPr>
          <w:fldChar w:fldCharType="separate"/>
        </w:r>
        <w:r w:rsidR="0051631F">
          <w:rPr>
            <w:noProof/>
            <w:webHidden/>
          </w:rPr>
          <w:t>7</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1" w:history="1">
        <w:r w:rsidR="00F1038E" w:rsidRPr="002F1F37">
          <w:rPr>
            <w:rStyle w:val="Hypertextovodkaz"/>
            <w:rFonts w:ascii="Calibri" w:hAnsi="Calibri" w:cs="Calibri"/>
            <w:noProof/>
            <w:color w:val="auto"/>
            <w:kern w:val="28"/>
          </w:rPr>
          <w:t>9</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POŽADAVKY ZADAVATELE NA KVALIFIKACI</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_Toc360191161 \h </w:instrText>
        </w:r>
        <w:r w:rsidR="00F1038E" w:rsidRPr="002F1F37">
          <w:rPr>
            <w:noProof/>
            <w:webHidden/>
          </w:rPr>
        </w:r>
        <w:r w:rsidR="00F1038E" w:rsidRPr="002F1F37">
          <w:rPr>
            <w:noProof/>
            <w:webHidden/>
          </w:rPr>
          <w:fldChar w:fldCharType="separate"/>
        </w:r>
        <w:r w:rsidR="0051631F">
          <w:rPr>
            <w:noProof/>
            <w:webHidden/>
          </w:rPr>
          <w:t>7</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2" w:history="1">
        <w:r w:rsidR="00F1038E" w:rsidRPr="002F1F37">
          <w:rPr>
            <w:rStyle w:val="Hypertextovodkaz"/>
            <w:rFonts w:ascii="Calibri" w:hAnsi="Calibri" w:cs="Calibri"/>
            <w:noProof/>
            <w:color w:val="auto"/>
            <w:kern w:val="28"/>
          </w:rPr>
          <w:t>10</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DALŠÍ INFORMACE/DOKUMENTY PŘEDKLÁDANÉ DODAVATELEM</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_Toc360191162 \h </w:instrText>
        </w:r>
        <w:r w:rsidR="00F1038E" w:rsidRPr="002F1F37">
          <w:rPr>
            <w:noProof/>
            <w:webHidden/>
          </w:rPr>
        </w:r>
        <w:r w:rsidR="00F1038E" w:rsidRPr="002F1F37">
          <w:rPr>
            <w:noProof/>
            <w:webHidden/>
          </w:rPr>
          <w:fldChar w:fldCharType="separate"/>
        </w:r>
        <w:r w:rsidR="0051631F">
          <w:rPr>
            <w:noProof/>
            <w:webHidden/>
          </w:rPr>
          <w:t>15</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3" w:history="1">
        <w:r w:rsidR="00F1038E" w:rsidRPr="002F1F37">
          <w:rPr>
            <w:rStyle w:val="Hypertextovodkaz"/>
            <w:rFonts w:ascii="Calibri" w:hAnsi="Calibri" w:cs="Calibri"/>
            <w:noProof/>
            <w:color w:val="auto"/>
            <w:kern w:val="28"/>
          </w:rPr>
          <w:t>11</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PROHLÍDKA MÍSTA PLNĚNÍ (STAVENIŠTĚ)</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_Toc360191163 \h </w:instrText>
        </w:r>
        <w:r w:rsidR="00F1038E" w:rsidRPr="002F1F37">
          <w:rPr>
            <w:noProof/>
            <w:webHidden/>
          </w:rPr>
        </w:r>
        <w:r w:rsidR="00F1038E" w:rsidRPr="002F1F37">
          <w:rPr>
            <w:noProof/>
            <w:webHidden/>
          </w:rPr>
          <w:fldChar w:fldCharType="separate"/>
        </w:r>
        <w:r w:rsidR="0051631F">
          <w:rPr>
            <w:noProof/>
            <w:webHidden/>
          </w:rPr>
          <w:t>17</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4" w:history="1">
        <w:r w:rsidR="00F1038E" w:rsidRPr="002F1F37">
          <w:rPr>
            <w:rStyle w:val="Hypertextovodkaz"/>
            <w:rFonts w:ascii="Calibri" w:hAnsi="Calibri" w:cs="Calibri"/>
            <w:noProof/>
            <w:color w:val="auto"/>
            <w:kern w:val="28"/>
          </w:rPr>
          <w:t>12</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JAZYK NABÍDEK</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_Toc360191164 \h </w:instrText>
        </w:r>
        <w:r w:rsidR="00F1038E" w:rsidRPr="002F1F37">
          <w:rPr>
            <w:noProof/>
            <w:webHidden/>
          </w:rPr>
        </w:r>
        <w:r w:rsidR="00F1038E" w:rsidRPr="002F1F37">
          <w:rPr>
            <w:noProof/>
            <w:webHidden/>
          </w:rPr>
          <w:fldChar w:fldCharType="separate"/>
        </w:r>
        <w:r w:rsidR="0051631F">
          <w:rPr>
            <w:noProof/>
            <w:webHidden/>
          </w:rPr>
          <w:t>18</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5" w:history="1">
        <w:r w:rsidR="00F1038E" w:rsidRPr="002F1F37">
          <w:rPr>
            <w:rStyle w:val="Hypertextovodkaz"/>
            <w:rFonts w:ascii="Calibri" w:hAnsi="Calibri" w:cs="Calibri"/>
            <w:noProof/>
            <w:color w:val="auto"/>
            <w:kern w:val="28"/>
          </w:rPr>
          <w:t>13</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OBSAH A PODÁVÁNÍ NABÍDEK</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_Toc360191165 \h </w:instrText>
        </w:r>
        <w:r w:rsidR="00F1038E" w:rsidRPr="002F1F37">
          <w:rPr>
            <w:noProof/>
            <w:webHidden/>
          </w:rPr>
        </w:r>
        <w:r w:rsidR="00F1038E" w:rsidRPr="002F1F37">
          <w:rPr>
            <w:noProof/>
            <w:webHidden/>
          </w:rPr>
          <w:fldChar w:fldCharType="separate"/>
        </w:r>
        <w:r w:rsidR="0051631F">
          <w:rPr>
            <w:noProof/>
            <w:webHidden/>
          </w:rPr>
          <w:t>18</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6" w:history="1">
        <w:r w:rsidR="00F1038E" w:rsidRPr="002F1F37">
          <w:rPr>
            <w:rStyle w:val="Hypertextovodkaz"/>
            <w:rFonts w:ascii="Calibri" w:hAnsi="Calibri" w:cs="Calibri"/>
            <w:noProof/>
            <w:color w:val="auto"/>
            <w:kern w:val="28"/>
          </w:rPr>
          <w:t>14</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POŽADAVKY NA ZPRACOVÁNÍ NABÍDKOVÉ CENY</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_Toc360191166 \h </w:instrText>
        </w:r>
        <w:r w:rsidR="00F1038E" w:rsidRPr="002F1F37">
          <w:rPr>
            <w:noProof/>
            <w:webHidden/>
          </w:rPr>
        </w:r>
        <w:r w:rsidR="00F1038E" w:rsidRPr="002F1F37">
          <w:rPr>
            <w:noProof/>
            <w:webHidden/>
          </w:rPr>
          <w:fldChar w:fldCharType="separate"/>
        </w:r>
        <w:r w:rsidR="0051631F">
          <w:rPr>
            <w:noProof/>
            <w:webHidden/>
          </w:rPr>
          <w:t>19</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7" w:history="1">
        <w:r w:rsidR="00F1038E" w:rsidRPr="002F1F37">
          <w:rPr>
            <w:rStyle w:val="Hypertextovodkaz"/>
            <w:rFonts w:ascii="Calibri" w:hAnsi="Calibri" w:cs="Calibri"/>
            <w:noProof/>
            <w:color w:val="auto"/>
            <w:kern w:val="28"/>
          </w:rPr>
          <w:t>15</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DOBA PLATNOSTI NABÍDEK - ZADÁVACÍ LHŮTA</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_Toc360191167 \h </w:instrText>
        </w:r>
        <w:r w:rsidR="00F1038E" w:rsidRPr="002F1F37">
          <w:rPr>
            <w:noProof/>
            <w:webHidden/>
          </w:rPr>
        </w:r>
        <w:r w:rsidR="00F1038E" w:rsidRPr="002F1F37">
          <w:rPr>
            <w:noProof/>
            <w:webHidden/>
          </w:rPr>
          <w:fldChar w:fldCharType="separate"/>
        </w:r>
        <w:r w:rsidR="0051631F">
          <w:rPr>
            <w:noProof/>
            <w:webHidden/>
          </w:rPr>
          <w:t>20</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8" w:history="1">
        <w:r w:rsidR="00F1038E" w:rsidRPr="002F1F37">
          <w:rPr>
            <w:rStyle w:val="Hypertextovodkaz"/>
            <w:rFonts w:ascii="Calibri" w:hAnsi="Calibri" w:cs="Calibri"/>
            <w:noProof/>
            <w:color w:val="auto"/>
            <w:kern w:val="28"/>
          </w:rPr>
          <w:t>16</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JISTOTA</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_Toc360191168 \h </w:instrText>
        </w:r>
        <w:r w:rsidR="00F1038E" w:rsidRPr="002F1F37">
          <w:rPr>
            <w:noProof/>
            <w:webHidden/>
          </w:rPr>
        </w:r>
        <w:r w:rsidR="00F1038E" w:rsidRPr="002F1F37">
          <w:rPr>
            <w:noProof/>
            <w:webHidden/>
          </w:rPr>
          <w:fldChar w:fldCharType="separate"/>
        </w:r>
        <w:r w:rsidR="0051631F">
          <w:rPr>
            <w:noProof/>
            <w:webHidden/>
          </w:rPr>
          <w:t>20</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9" w:history="1">
        <w:r w:rsidR="00F1038E" w:rsidRPr="002F1F37">
          <w:rPr>
            <w:rStyle w:val="Hypertextovodkaz"/>
            <w:rFonts w:ascii="Calibri" w:hAnsi="Calibri" w:cs="Calibri"/>
            <w:noProof/>
            <w:color w:val="auto"/>
            <w:kern w:val="28"/>
          </w:rPr>
          <w:t>17</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VARIANTY NABÍDKY</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_Toc360191169 \h </w:instrText>
        </w:r>
        <w:r w:rsidR="00F1038E" w:rsidRPr="002F1F37">
          <w:rPr>
            <w:noProof/>
            <w:webHidden/>
          </w:rPr>
        </w:r>
        <w:r w:rsidR="00F1038E" w:rsidRPr="002F1F37">
          <w:rPr>
            <w:noProof/>
            <w:webHidden/>
          </w:rPr>
          <w:fldChar w:fldCharType="separate"/>
        </w:r>
        <w:r w:rsidR="0051631F">
          <w:rPr>
            <w:noProof/>
            <w:webHidden/>
          </w:rPr>
          <w:t>21</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0" w:history="1">
        <w:r w:rsidR="00F1038E" w:rsidRPr="002F1F37">
          <w:rPr>
            <w:rStyle w:val="Hypertextovodkaz"/>
            <w:rFonts w:ascii="Calibri" w:hAnsi="Calibri" w:cs="Calibri"/>
            <w:noProof/>
            <w:color w:val="auto"/>
            <w:kern w:val="28"/>
          </w:rPr>
          <w:t>18</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ZPRACOVÁNÍ A PODPIS NABÍDEK</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_Toc360191170 \h </w:instrText>
        </w:r>
        <w:r w:rsidR="00F1038E" w:rsidRPr="002F1F37">
          <w:rPr>
            <w:noProof/>
            <w:webHidden/>
          </w:rPr>
        </w:r>
        <w:r w:rsidR="00F1038E" w:rsidRPr="002F1F37">
          <w:rPr>
            <w:noProof/>
            <w:webHidden/>
          </w:rPr>
          <w:fldChar w:fldCharType="separate"/>
        </w:r>
        <w:r w:rsidR="0051631F">
          <w:rPr>
            <w:noProof/>
            <w:webHidden/>
          </w:rPr>
          <w:t>21</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1" w:history="1">
        <w:r w:rsidR="00F1038E" w:rsidRPr="002F1F37">
          <w:rPr>
            <w:rStyle w:val="Hypertextovodkaz"/>
            <w:rFonts w:ascii="Calibri" w:hAnsi="Calibri" w:cs="Calibri"/>
            <w:noProof/>
            <w:color w:val="auto"/>
            <w:kern w:val="28"/>
          </w:rPr>
          <w:t>19</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OTEVÍRÁNÍ OBÁLEK S NABÍDKAMI</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_Toc360191171 \h </w:instrText>
        </w:r>
        <w:r w:rsidR="00F1038E" w:rsidRPr="002F1F37">
          <w:rPr>
            <w:noProof/>
            <w:webHidden/>
          </w:rPr>
        </w:r>
        <w:r w:rsidR="00F1038E" w:rsidRPr="002F1F37">
          <w:rPr>
            <w:noProof/>
            <w:webHidden/>
          </w:rPr>
          <w:fldChar w:fldCharType="separate"/>
        </w:r>
        <w:r w:rsidR="0051631F">
          <w:rPr>
            <w:noProof/>
            <w:webHidden/>
          </w:rPr>
          <w:t>21</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2" w:history="1">
        <w:r w:rsidR="00F1038E" w:rsidRPr="002F1F37">
          <w:rPr>
            <w:rStyle w:val="Hypertextovodkaz"/>
            <w:rFonts w:ascii="Calibri" w:hAnsi="Calibri" w:cs="Calibri"/>
            <w:noProof/>
            <w:color w:val="auto"/>
            <w:kern w:val="28"/>
          </w:rPr>
          <w:t>20</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DŮVĚRNOST ZADÁVACÍHO ŘÍZENÍ</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_Toc360191172 \h </w:instrText>
        </w:r>
        <w:r w:rsidR="00F1038E" w:rsidRPr="002F1F37">
          <w:rPr>
            <w:noProof/>
            <w:webHidden/>
          </w:rPr>
        </w:r>
        <w:r w:rsidR="00F1038E" w:rsidRPr="002F1F37">
          <w:rPr>
            <w:noProof/>
            <w:webHidden/>
          </w:rPr>
          <w:fldChar w:fldCharType="separate"/>
        </w:r>
        <w:r w:rsidR="0051631F">
          <w:rPr>
            <w:noProof/>
            <w:webHidden/>
          </w:rPr>
          <w:t>22</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3" w:history="1">
        <w:r w:rsidR="00F1038E" w:rsidRPr="002F1F37">
          <w:rPr>
            <w:rStyle w:val="Hypertextovodkaz"/>
            <w:rFonts w:ascii="Calibri" w:hAnsi="Calibri" w:cs="Calibri"/>
            <w:noProof/>
            <w:color w:val="auto"/>
            <w:kern w:val="28"/>
          </w:rPr>
          <w:t>21</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POSOUZENÍ NABÍDEK</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_Toc360191173 \h </w:instrText>
        </w:r>
        <w:r w:rsidR="00F1038E" w:rsidRPr="002F1F37">
          <w:rPr>
            <w:noProof/>
            <w:webHidden/>
          </w:rPr>
        </w:r>
        <w:r w:rsidR="00F1038E" w:rsidRPr="002F1F37">
          <w:rPr>
            <w:noProof/>
            <w:webHidden/>
          </w:rPr>
          <w:fldChar w:fldCharType="separate"/>
        </w:r>
        <w:r w:rsidR="0051631F">
          <w:rPr>
            <w:noProof/>
            <w:webHidden/>
          </w:rPr>
          <w:t>22</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4" w:history="1">
        <w:r w:rsidR="00F1038E" w:rsidRPr="002F1F37">
          <w:rPr>
            <w:rStyle w:val="Hypertextovodkaz"/>
            <w:rFonts w:ascii="Calibri" w:hAnsi="Calibri" w:cs="Calibri"/>
            <w:noProof/>
            <w:color w:val="auto"/>
            <w:kern w:val="28"/>
          </w:rPr>
          <w:t>22</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KRITÉRIA PRO HODNOCENÍ NABÍDEK</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_Toc360191174 \h </w:instrText>
        </w:r>
        <w:r w:rsidR="00F1038E" w:rsidRPr="002F1F37">
          <w:rPr>
            <w:noProof/>
            <w:webHidden/>
          </w:rPr>
        </w:r>
        <w:r w:rsidR="00F1038E" w:rsidRPr="002F1F37">
          <w:rPr>
            <w:noProof/>
            <w:webHidden/>
          </w:rPr>
          <w:fldChar w:fldCharType="separate"/>
        </w:r>
        <w:r w:rsidR="0051631F">
          <w:rPr>
            <w:noProof/>
            <w:webHidden/>
          </w:rPr>
          <w:t>22</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5" w:history="1">
        <w:r w:rsidR="00F1038E" w:rsidRPr="002F1F37">
          <w:rPr>
            <w:rStyle w:val="Hypertextovodkaz"/>
            <w:rFonts w:ascii="Calibri" w:hAnsi="Calibri" w:cs="Calibri"/>
            <w:noProof/>
            <w:color w:val="auto"/>
            <w:kern w:val="28"/>
          </w:rPr>
          <w:t>23</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ZRUŠENÍ ZADÁVACÍHO ŘÍZENÍ</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_Toc360191175 \h </w:instrText>
        </w:r>
        <w:r w:rsidR="00F1038E" w:rsidRPr="002F1F37">
          <w:rPr>
            <w:noProof/>
            <w:webHidden/>
          </w:rPr>
        </w:r>
        <w:r w:rsidR="00F1038E" w:rsidRPr="002F1F37">
          <w:rPr>
            <w:noProof/>
            <w:webHidden/>
          </w:rPr>
          <w:fldChar w:fldCharType="separate"/>
        </w:r>
        <w:r w:rsidR="0051631F">
          <w:rPr>
            <w:noProof/>
            <w:webHidden/>
          </w:rPr>
          <w:t>22</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6" w:history="1">
        <w:r w:rsidR="00F1038E" w:rsidRPr="002F1F37">
          <w:rPr>
            <w:rStyle w:val="Hypertextovodkaz"/>
            <w:rFonts w:ascii="Calibri" w:hAnsi="Calibri" w:cs="Calibri"/>
            <w:noProof/>
            <w:color w:val="auto"/>
            <w:kern w:val="28"/>
          </w:rPr>
          <w:t>24</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UZAVŘENÍ SMLOUVY</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_Toc360191176 \h </w:instrText>
        </w:r>
        <w:r w:rsidR="00F1038E" w:rsidRPr="002F1F37">
          <w:rPr>
            <w:noProof/>
            <w:webHidden/>
          </w:rPr>
        </w:r>
        <w:r w:rsidR="00F1038E" w:rsidRPr="002F1F37">
          <w:rPr>
            <w:noProof/>
            <w:webHidden/>
          </w:rPr>
          <w:fldChar w:fldCharType="separate"/>
        </w:r>
        <w:r w:rsidR="0051631F">
          <w:rPr>
            <w:noProof/>
            <w:webHidden/>
          </w:rPr>
          <w:t>23</w:t>
        </w:r>
        <w:r w:rsidR="00F1038E" w:rsidRPr="002F1F37">
          <w:rPr>
            <w:noProof/>
            <w:webHidden/>
          </w:rPr>
          <w:fldChar w:fldCharType="end"/>
        </w:r>
      </w:hyperlink>
    </w:p>
    <w:p w:rsidR="00F1038E" w:rsidRPr="002F1F37" w:rsidRDefault="00A657AD">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7" w:history="1">
        <w:r w:rsidR="00F1038E" w:rsidRPr="002F1F37">
          <w:rPr>
            <w:rStyle w:val="Hypertextovodkaz"/>
            <w:rFonts w:ascii="Calibri" w:hAnsi="Calibri" w:cs="Calibri"/>
            <w:noProof/>
            <w:color w:val="auto"/>
            <w:kern w:val="28"/>
          </w:rPr>
          <w:t>25</w:t>
        </w:r>
        <w:r w:rsidR="00F1038E" w:rsidRPr="002F1F37">
          <w:rPr>
            <w:rFonts w:asciiTheme="minorHAnsi" w:eastAsiaTheme="minorEastAsia" w:hAnsiTheme="minorHAnsi" w:cstheme="minorBidi"/>
            <w:b w:val="0"/>
            <w:bCs w:val="0"/>
            <w:caps w:val="0"/>
            <w:noProof/>
            <w:sz w:val="22"/>
            <w:szCs w:val="22"/>
          </w:rPr>
          <w:tab/>
        </w:r>
        <w:r w:rsidR="00F1038E" w:rsidRPr="002F1F37">
          <w:rPr>
            <w:rStyle w:val="Hypertextovodkaz"/>
            <w:rFonts w:ascii="Calibri" w:hAnsi="Calibri" w:cs="Calibri"/>
            <w:noProof/>
            <w:color w:val="auto"/>
            <w:kern w:val="28"/>
          </w:rPr>
          <w:t>PŘÍLOHY TĚCHTO POKYNŮ</w:t>
        </w:r>
        <w:r w:rsidR="00F1038E" w:rsidRPr="002F1F37">
          <w:rPr>
            <w:noProof/>
            <w:webHidden/>
          </w:rPr>
          <w:tab/>
        </w:r>
        <w:r w:rsidR="00F1038E" w:rsidRPr="002F1F37">
          <w:rPr>
            <w:noProof/>
            <w:webHidden/>
          </w:rPr>
          <w:fldChar w:fldCharType="begin"/>
        </w:r>
        <w:r w:rsidR="00F1038E" w:rsidRPr="002F1F37">
          <w:rPr>
            <w:noProof/>
            <w:webHidden/>
          </w:rPr>
          <w:instrText xml:space="preserve"> PAGEREF _Toc360191177 \h </w:instrText>
        </w:r>
        <w:r w:rsidR="00F1038E" w:rsidRPr="002F1F37">
          <w:rPr>
            <w:noProof/>
            <w:webHidden/>
          </w:rPr>
        </w:r>
        <w:r w:rsidR="00F1038E" w:rsidRPr="002F1F37">
          <w:rPr>
            <w:noProof/>
            <w:webHidden/>
          </w:rPr>
          <w:fldChar w:fldCharType="separate"/>
        </w:r>
        <w:r w:rsidR="0051631F">
          <w:rPr>
            <w:noProof/>
            <w:webHidden/>
          </w:rPr>
          <w:t>23</w:t>
        </w:r>
        <w:r w:rsidR="00F1038E" w:rsidRPr="002F1F37">
          <w:rPr>
            <w:noProof/>
            <w:webHidden/>
          </w:rPr>
          <w:fldChar w:fldCharType="end"/>
        </w:r>
      </w:hyperlink>
    </w:p>
    <w:p w:rsidR="008C36D1" w:rsidRPr="002F1F37" w:rsidRDefault="00B574F0" w:rsidP="007D672B">
      <w:pPr>
        <w:pStyle w:val="Obsah1"/>
        <w:tabs>
          <w:tab w:val="left" w:pos="400"/>
          <w:tab w:val="right" w:leader="dot" w:pos="9061"/>
        </w:tabs>
        <w:spacing w:before="0" w:after="0" w:line="320" w:lineRule="atLeast"/>
        <w:rPr>
          <w:rFonts w:asciiTheme="minorHAnsi" w:hAnsiTheme="minorHAnsi" w:cs="Calibri"/>
        </w:rPr>
      </w:pPr>
      <w:r w:rsidRPr="002F1F37">
        <w:rPr>
          <w:rFonts w:asciiTheme="minorHAnsi" w:hAnsiTheme="minorHAnsi" w:cs="Calibri"/>
          <w:caps w:val="0"/>
          <w:sz w:val="16"/>
          <w:szCs w:val="16"/>
        </w:rPr>
        <w:fldChar w:fldCharType="end"/>
      </w:r>
      <w:r w:rsidRPr="002F1F37">
        <w:rPr>
          <w:rFonts w:asciiTheme="minorHAnsi" w:hAnsiTheme="minorHAnsi" w:cs="Calibri"/>
        </w:rPr>
        <w:br w:type="page"/>
      </w:r>
      <w:bookmarkStart w:id="4" w:name="_Toc310353860"/>
      <w:bookmarkStart w:id="5" w:name="_Toc360191153"/>
      <w:bookmarkEnd w:id="1"/>
      <w:bookmarkEnd w:id="2"/>
      <w:bookmarkEnd w:id="3"/>
    </w:p>
    <w:p w:rsidR="008C36D1" w:rsidRPr="002F1F37"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Pr="002F1F37"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2F1F37" w:rsidRDefault="00B574F0" w:rsidP="007D672B">
      <w:pPr>
        <w:pStyle w:val="Obsah1"/>
        <w:tabs>
          <w:tab w:val="left" w:pos="400"/>
          <w:tab w:val="right" w:leader="dot" w:pos="9061"/>
        </w:tabs>
        <w:spacing w:before="0" w:after="0" w:line="320" w:lineRule="atLeast"/>
        <w:rPr>
          <w:rFonts w:ascii="Calibri" w:hAnsi="Calibri" w:cs="Calibri"/>
          <w:kern w:val="28"/>
          <w:sz w:val="24"/>
          <w:szCs w:val="24"/>
        </w:rPr>
      </w:pPr>
      <w:r w:rsidRPr="002F1F37">
        <w:rPr>
          <w:rFonts w:ascii="Calibri" w:hAnsi="Calibri" w:cs="Calibri"/>
          <w:kern w:val="28"/>
          <w:sz w:val="24"/>
          <w:szCs w:val="24"/>
        </w:rPr>
        <w:t>ÚVODNÍ USTANOVENÍ</w:t>
      </w:r>
      <w:bookmarkEnd w:id="4"/>
      <w:bookmarkEnd w:id="5"/>
    </w:p>
    <w:p w:rsidR="00B574F0" w:rsidRPr="002F1F37" w:rsidRDefault="00B574F0" w:rsidP="004E4825">
      <w:pPr>
        <w:rPr>
          <w:rFonts w:ascii="Calibri" w:hAnsi="Calibri" w:cs="Calibri"/>
          <w:sz w:val="20"/>
          <w:szCs w:val="20"/>
        </w:rPr>
      </w:pPr>
    </w:p>
    <w:p w:rsidR="00B574F0" w:rsidRPr="002F1F37"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2F1F37">
        <w:rPr>
          <w:rFonts w:ascii="Calibri" w:hAnsi="Calibri" w:cs="Calibri"/>
          <w:b/>
          <w:bCs/>
          <w:sz w:val="20"/>
          <w:szCs w:val="20"/>
        </w:rPr>
        <w:t>ZVZ</w:t>
      </w:r>
      <w:r w:rsidRPr="002F1F37">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2F1F37" w:rsidRDefault="00B574F0" w:rsidP="00B0770A">
      <w:pPr>
        <w:tabs>
          <w:tab w:val="left" w:pos="851"/>
        </w:tabs>
        <w:ind w:left="1418"/>
        <w:jc w:val="both"/>
        <w:rPr>
          <w:rFonts w:ascii="Calibri" w:hAnsi="Calibri" w:cs="Calibri"/>
          <w:sz w:val="20"/>
          <w:szCs w:val="20"/>
        </w:rPr>
      </w:pPr>
    </w:p>
    <w:p w:rsidR="00B574F0" w:rsidRPr="002F1F37"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2F1F37">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2F1F37" w:rsidRDefault="00B574F0" w:rsidP="00B0770A">
      <w:pPr>
        <w:tabs>
          <w:tab w:val="left" w:pos="851"/>
        </w:tabs>
        <w:ind w:left="1418"/>
        <w:jc w:val="both"/>
        <w:rPr>
          <w:rFonts w:ascii="Calibri" w:hAnsi="Calibri" w:cs="Calibri"/>
          <w:sz w:val="20"/>
          <w:szCs w:val="20"/>
        </w:rPr>
      </w:pPr>
    </w:p>
    <w:p w:rsidR="00B574F0" w:rsidRPr="002F1F37"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2F1F37" w:rsidRDefault="00B574F0" w:rsidP="00B0770A">
      <w:pPr>
        <w:tabs>
          <w:tab w:val="left" w:pos="851"/>
        </w:tabs>
        <w:ind w:left="1418"/>
        <w:jc w:val="both"/>
        <w:rPr>
          <w:rFonts w:ascii="Calibri" w:hAnsi="Calibri" w:cs="Calibri"/>
          <w:sz w:val="20"/>
          <w:szCs w:val="20"/>
        </w:rPr>
      </w:pPr>
    </w:p>
    <w:p w:rsidR="00B574F0" w:rsidRPr="002F1F37"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Článek </w:t>
      </w:r>
      <w:r w:rsidR="00486022" w:rsidRPr="002F1F37">
        <w:fldChar w:fldCharType="begin"/>
      </w:r>
      <w:r w:rsidR="00486022" w:rsidRPr="002F1F37">
        <w:instrText xml:space="preserve"> REF _Ref310242329 \r \h  \* MERGEFORMAT </w:instrText>
      </w:r>
      <w:r w:rsidR="00486022" w:rsidRPr="002F1F37">
        <w:fldChar w:fldCharType="separate"/>
      </w:r>
      <w:r w:rsidR="009F7320" w:rsidRPr="002F1F37">
        <w:rPr>
          <w:rFonts w:ascii="Calibri" w:hAnsi="Calibri" w:cs="Calibri"/>
          <w:sz w:val="20"/>
          <w:szCs w:val="20"/>
        </w:rPr>
        <w:t>12</w:t>
      </w:r>
      <w:r w:rsidR="00486022" w:rsidRPr="002F1F37">
        <w:fldChar w:fldCharType="end"/>
      </w:r>
      <w:r w:rsidRPr="002F1F37">
        <w:rPr>
          <w:rFonts w:ascii="Calibri" w:hAnsi="Calibri" w:cs="Calibri"/>
          <w:sz w:val="20"/>
          <w:szCs w:val="20"/>
        </w:rPr>
        <w:t xml:space="preserve"> těchto Pokynů pro dodavatele (dále jen „</w:t>
      </w:r>
      <w:r w:rsidRPr="002F1F37">
        <w:rPr>
          <w:rFonts w:ascii="Calibri" w:hAnsi="Calibri" w:cs="Calibri"/>
          <w:b/>
          <w:bCs/>
          <w:sz w:val="20"/>
          <w:szCs w:val="20"/>
        </w:rPr>
        <w:t>Pokyny</w:t>
      </w:r>
      <w:r w:rsidRPr="002F1F37">
        <w:rPr>
          <w:rFonts w:ascii="Calibri" w:hAnsi="Calibri" w:cs="Calibri"/>
          <w:sz w:val="20"/>
          <w:szCs w:val="20"/>
        </w:rPr>
        <w:t>“) stanoví jazyk podávaných nabídek. Soubor dokumentů tvořících zadávací podmínky je psán v českém jazyce.</w:t>
      </w:r>
    </w:p>
    <w:p w:rsidR="00B574F0" w:rsidRPr="002F1F37" w:rsidRDefault="00B574F0" w:rsidP="00993799">
      <w:pPr>
        <w:pStyle w:val="Odstavecseseznamem"/>
        <w:rPr>
          <w:rFonts w:ascii="Calibri" w:hAnsi="Calibri" w:cs="Calibri"/>
          <w:sz w:val="20"/>
          <w:szCs w:val="20"/>
        </w:rPr>
      </w:pPr>
    </w:p>
    <w:p w:rsidR="00B574F0" w:rsidRPr="002F1F37"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2F1F37">
        <w:rPr>
          <w:rFonts w:ascii="Calibri" w:hAnsi="Calibri" w:cs="Calibri"/>
          <w:sz w:val="20"/>
          <w:szCs w:val="20"/>
        </w:rPr>
        <w:t>ust</w:t>
      </w:r>
      <w:proofErr w:type="spellEnd"/>
      <w:r w:rsidRPr="002F1F37">
        <w:rPr>
          <w:rFonts w:ascii="Calibri" w:hAnsi="Calibri" w:cs="Calibri"/>
          <w:sz w:val="20"/>
          <w:szCs w:val="20"/>
        </w:rPr>
        <w:t>. § 98 ZVZ.</w:t>
      </w:r>
    </w:p>
    <w:p w:rsidR="00B574F0" w:rsidRPr="002F1F37" w:rsidRDefault="00B574F0" w:rsidP="00993799">
      <w:pPr>
        <w:pStyle w:val="Odstavecseseznamem"/>
        <w:rPr>
          <w:rFonts w:ascii="Calibri" w:hAnsi="Calibri" w:cs="Calibri"/>
          <w:sz w:val="20"/>
          <w:szCs w:val="20"/>
        </w:rPr>
      </w:pPr>
    </w:p>
    <w:p w:rsidR="00B574F0" w:rsidRPr="002F1F37"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B574F0" w:rsidRPr="002F1F37" w:rsidRDefault="00B574F0" w:rsidP="004E4825">
      <w:pPr>
        <w:pStyle w:val="text-3mezera"/>
        <w:widowControl/>
        <w:spacing w:before="0" w:line="240" w:lineRule="auto"/>
        <w:rPr>
          <w:rFonts w:ascii="Calibri" w:hAnsi="Calibri" w:cs="Calibri"/>
          <w:sz w:val="20"/>
          <w:szCs w:val="20"/>
        </w:rPr>
      </w:pPr>
    </w:p>
    <w:p w:rsidR="00B574F0" w:rsidRPr="002F1F37"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60191154"/>
      <w:r w:rsidRPr="002F1F37">
        <w:rPr>
          <w:rFonts w:ascii="Calibri" w:hAnsi="Calibri" w:cs="Calibri"/>
          <w:kern w:val="28"/>
          <w:sz w:val="24"/>
          <w:szCs w:val="24"/>
          <w:lang w:val="cs-CZ"/>
        </w:rPr>
        <w:t>Identifikační údaje zadavatele</w:t>
      </w:r>
      <w:bookmarkEnd w:id="6"/>
      <w:bookmarkEnd w:id="7"/>
    </w:p>
    <w:p w:rsidR="00B574F0" w:rsidRPr="002F1F37"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2F1F37"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2F1F37">
        <w:rPr>
          <w:rFonts w:ascii="Calibri" w:hAnsi="Calibri" w:cs="Calibri"/>
          <w:b/>
          <w:bCs/>
          <w:sz w:val="20"/>
          <w:szCs w:val="20"/>
        </w:rPr>
        <w:t>Správa železniční dopravní cesty, státní organizace</w:t>
      </w:r>
    </w:p>
    <w:p w:rsidR="00B574F0" w:rsidRPr="002F1F37" w:rsidRDefault="00B574F0" w:rsidP="00DE0A69">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sídlo: Praha 1, Nové Město, Dlážděná 1003/7, PSČ 110 00</w:t>
      </w:r>
      <w:r w:rsidRPr="002F1F37">
        <w:rPr>
          <w:rFonts w:ascii="Calibri" w:hAnsi="Calibri" w:cs="Calibri"/>
          <w:sz w:val="20"/>
          <w:szCs w:val="20"/>
        </w:rPr>
        <w:tab/>
      </w:r>
    </w:p>
    <w:p w:rsidR="00B574F0" w:rsidRPr="002F1F37" w:rsidRDefault="00B574F0" w:rsidP="00CF6468">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zapsaná v obchodní rejstříku vedeném Městským soudem v Praze, oddíl A, vložka 48384</w:t>
      </w:r>
    </w:p>
    <w:p w:rsidR="00B574F0" w:rsidRPr="002F1F37" w:rsidRDefault="00B574F0"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IČ</w:t>
      </w:r>
      <w:r w:rsidR="0009238B" w:rsidRPr="002F1F37">
        <w:rPr>
          <w:rFonts w:ascii="Calibri" w:hAnsi="Calibri" w:cs="Calibri"/>
          <w:sz w:val="20"/>
          <w:szCs w:val="20"/>
        </w:rPr>
        <w:t>O</w:t>
      </w:r>
      <w:r w:rsidRPr="002F1F37">
        <w:rPr>
          <w:rFonts w:ascii="Calibri" w:hAnsi="Calibri" w:cs="Calibri"/>
          <w:sz w:val="20"/>
          <w:szCs w:val="20"/>
        </w:rPr>
        <w:t>: 70994234</w:t>
      </w:r>
    </w:p>
    <w:p w:rsidR="00B574F0" w:rsidRPr="002F1F37" w:rsidRDefault="00B574F0"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DIČ: CZ70994234</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4F04C2" w:rsidRPr="002F1F37" w:rsidRDefault="0009238B" w:rsidP="0009238B">
      <w:pPr>
        <w:pStyle w:val="Zkladntext"/>
        <w:ind w:left="2828" w:hanging="1410"/>
        <w:jc w:val="both"/>
        <w:rPr>
          <w:rFonts w:ascii="Calibri" w:hAnsi="Calibri" w:cs="Calibri"/>
          <w:sz w:val="20"/>
          <w:szCs w:val="20"/>
        </w:rPr>
      </w:pPr>
      <w:r w:rsidRPr="002F1F37">
        <w:rPr>
          <w:rFonts w:ascii="Calibri" w:hAnsi="Calibri" w:cs="Calibri"/>
          <w:sz w:val="20"/>
          <w:szCs w:val="20"/>
        </w:rPr>
        <w:t>zastoupená</w:t>
      </w:r>
      <w:r w:rsidR="00B574F0" w:rsidRPr="002F1F37">
        <w:rPr>
          <w:rFonts w:ascii="Calibri" w:hAnsi="Calibri" w:cs="Calibri"/>
          <w:sz w:val="20"/>
          <w:szCs w:val="20"/>
        </w:rPr>
        <w:t>:</w:t>
      </w:r>
      <w:r w:rsidR="004F04C2" w:rsidRPr="002F1F37">
        <w:rPr>
          <w:rFonts w:ascii="Calibri" w:hAnsi="Calibri" w:cs="Calibri"/>
          <w:sz w:val="20"/>
          <w:szCs w:val="20"/>
          <w:lang w:val="en-US"/>
        </w:rPr>
        <w:t xml:space="preserve"> </w:t>
      </w:r>
      <w:r w:rsidRPr="002F1F37">
        <w:rPr>
          <w:rFonts w:ascii="Calibri" w:hAnsi="Calibri" w:cs="Calibri"/>
          <w:sz w:val="20"/>
          <w:szCs w:val="20"/>
          <w:lang w:val="en-US"/>
        </w:rPr>
        <w:tab/>
      </w:r>
      <w:r w:rsidR="006F3707" w:rsidRPr="002F1F37">
        <w:rPr>
          <w:rFonts w:ascii="Calibri" w:hAnsi="Calibri" w:cs="Calibri"/>
          <w:sz w:val="20"/>
          <w:szCs w:val="20"/>
        </w:rPr>
        <w:t>Ing. Mojmír</w:t>
      </w:r>
      <w:r w:rsidRPr="002F1F37">
        <w:rPr>
          <w:rFonts w:ascii="Calibri" w:hAnsi="Calibri" w:cs="Calibri"/>
          <w:sz w:val="20"/>
          <w:szCs w:val="20"/>
        </w:rPr>
        <w:t>em</w:t>
      </w:r>
      <w:r w:rsidR="006F3707" w:rsidRPr="002F1F37">
        <w:rPr>
          <w:rFonts w:ascii="Calibri" w:hAnsi="Calibri" w:cs="Calibri"/>
          <w:sz w:val="20"/>
          <w:szCs w:val="20"/>
        </w:rPr>
        <w:t xml:space="preserve"> Nejezchleb</w:t>
      </w:r>
      <w:r w:rsidRPr="002F1F37">
        <w:rPr>
          <w:rFonts w:ascii="Calibri" w:hAnsi="Calibri" w:cs="Calibri"/>
          <w:sz w:val="20"/>
          <w:szCs w:val="20"/>
        </w:rPr>
        <w:t>em</w:t>
      </w:r>
      <w:r w:rsidR="006F3707" w:rsidRPr="002F1F37">
        <w:rPr>
          <w:rFonts w:ascii="Calibri" w:hAnsi="Calibri" w:cs="Calibri"/>
          <w:sz w:val="20"/>
          <w:szCs w:val="20"/>
        </w:rPr>
        <w:t>, náměstk</w:t>
      </w:r>
      <w:r w:rsidRPr="002F1F37">
        <w:rPr>
          <w:rFonts w:ascii="Calibri" w:hAnsi="Calibri" w:cs="Calibri"/>
          <w:sz w:val="20"/>
          <w:szCs w:val="20"/>
        </w:rPr>
        <w:t>em</w:t>
      </w:r>
      <w:r w:rsidR="006F3707" w:rsidRPr="002F1F37">
        <w:rPr>
          <w:rFonts w:ascii="Calibri" w:hAnsi="Calibri" w:cs="Calibri"/>
          <w:sz w:val="20"/>
          <w:szCs w:val="20"/>
        </w:rPr>
        <w:t xml:space="preserve"> generálního ředitele pro modernizaci </w:t>
      </w:r>
      <w:r w:rsidRPr="002F1F37">
        <w:rPr>
          <w:rFonts w:ascii="Calibri" w:hAnsi="Calibri" w:cs="Calibri"/>
          <w:sz w:val="20"/>
          <w:szCs w:val="20"/>
        </w:rPr>
        <w:t xml:space="preserve">dráhy, </w:t>
      </w:r>
      <w:r w:rsidR="006F3707" w:rsidRPr="002F1F37">
        <w:rPr>
          <w:rFonts w:ascii="Calibri" w:hAnsi="Calibri" w:cs="Calibri"/>
          <w:sz w:val="20"/>
          <w:szCs w:val="20"/>
        </w:rPr>
        <w:t>na základě „Pověření“ č. 1616 ze dne 12.07.2013</w:t>
      </w:r>
    </w:p>
    <w:p w:rsidR="00B574F0" w:rsidRPr="002F1F37"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B574F0" w:rsidRPr="002F1F37" w:rsidRDefault="00B574F0" w:rsidP="004E4825">
      <w:pPr>
        <w:pStyle w:val="Zkladntext"/>
        <w:widowControl/>
        <w:spacing w:line="240" w:lineRule="auto"/>
        <w:ind w:left="357"/>
        <w:jc w:val="both"/>
        <w:rPr>
          <w:rFonts w:ascii="Calibri" w:hAnsi="Calibri" w:cs="Calibri"/>
          <w:sz w:val="22"/>
          <w:szCs w:val="22"/>
        </w:rPr>
      </w:pPr>
    </w:p>
    <w:p w:rsidR="00B574F0" w:rsidRPr="002F1F37"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60191155"/>
      <w:r w:rsidRPr="002F1F37">
        <w:rPr>
          <w:rFonts w:ascii="Calibri" w:hAnsi="Calibri" w:cs="Calibri"/>
          <w:kern w:val="28"/>
          <w:sz w:val="24"/>
          <w:szCs w:val="24"/>
          <w:lang w:val="cs-CZ"/>
        </w:rPr>
        <w:lastRenderedPageBreak/>
        <w:t>Kontaktní údaje pro dodatečné informace k zadávacím podmínkám</w:t>
      </w:r>
      <w:bookmarkEnd w:id="8"/>
      <w:bookmarkEnd w:id="9"/>
    </w:p>
    <w:p w:rsidR="00B574F0" w:rsidRPr="002F1F37" w:rsidRDefault="00B574F0" w:rsidP="004E4825">
      <w:pPr>
        <w:pStyle w:val="Zkladntext"/>
        <w:widowControl/>
        <w:spacing w:line="240" w:lineRule="auto"/>
        <w:ind w:left="357"/>
        <w:jc w:val="both"/>
        <w:rPr>
          <w:rFonts w:ascii="Calibri" w:hAnsi="Calibri" w:cs="Calibri"/>
          <w:sz w:val="20"/>
          <w:szCs w:val="20"/>
        </w:rPr>
      </w:pPr>
    </w:p>
    <w:p w:rsidR="00B574F0" w:rsidRPr="002F1F37" w:rsidRDefault="00B574F0" w:rsidP="00D141B4">
      <w:pPr>
        <w:tabs>
          <w:tab w:val="left" w:pos="851"/>
        </w:tabs>
        <w:ind w:left="1418" w:hanging="709"/>
        <w:jc w:val="both"/>
        <w:rPr>
          <w:rFonts w:ascii="Calibri" w:hAnsi="Calibri" w:cs="Calibri"/>
          <w:sz w:val="20"/>
          <w:szCs w:val="20"/>
        </w:rPr>
      </w:pPr>
      <w:r w:rsidRPr="002F1F37">
        <w:rPr>
          <w:rFonts w:ascii="Calibri" w:hAnsi="Calibri" w:cs="Calibri"/>
          <w:sz w:val="20"/>
          <w:szCs w:val="20"/>
        </w:rPr>
        <w:t xml:space="preserve">3.1.      </w:t>
      </w:r>
      <w:r w:rsidR="00486022" w:rsidRPr="002F1F37">
        <w:rPr>
          <w:rFonts w:ascii="Calibri" w:hAnsi="Calibri" w:cs="Calibri"/>
          <w:sz w:val="20"/>
          <w:szCs w:val="20"/>
        </w:rPr>
        <w:tab/>
      </w:r>
      <w:r w:rsidRPr="002F1F37">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2F1F37" w:rsidRDefault="00B574F0" w:rsidP="00DE0A69">
      <w:pPr>
        <w:pStyle w:val="Zkladntext"/>
        <w:widowControl/>
        <w:spacing w:line="240" w:lineRule="auto"/>
        <w:ind w:left="357"/>
        <w:jc w:val="both"/>
        <w:rPr>
          <w:rFonts w:ascii="Calibri" w:hAnsi="Calibri" w:cs="Calibri"/>
          <w:sz w:val="20"/>
          <w:szCs w:val="20"/>
        </w:rPr>
      </w:pPr>
    </w:p>
    <w:p w:rsidR="004438E5" w:rsidRPr="002F1F37" w:rsidRDefault="004438E5" w:rsidP="004438E5">
      <w:pPr>
        <w:ind w:left="1418"/>
        <w:jc w:val="both"/>
        <w:rPr>
          <w:rFonts w:ascii="Calibri" w:hAnsi="Calibri" w:cs="Calibri"/>
          <w:sz w:val="20"/>
          <w:szCs w:val="20"/>
        </w:rPr>
      </w:pPr>
      <w:r w:rsidRPr="002F1F37">
        <w:rPr>
          <w:rFonts w:ascii="Calibri" w:hAnsi="Calibri" w:cs="Calibri"/>
          <w:sz w:val="20"/>
          <w:szCs w:val="20"/>
        </w:rPr>
        <w:t>Správa železniční dopravní cesty, státní organizace,</w:t>
      </w:r>
    </w:p>
    <w:p w:rsidR="004438E5" w:rsidRPr="002F1F37" w:rsidRDefault="004438E5" w:rsidP="004438E5">
      <w:pPr>
        <w:ind w:left="1418"/>
        <w:jc w:val="both"/>
        <w:rPr>
          <w:rFonts w:ascii="Calibri" w:hAnsi="Calibri" w:cs="Calibri"/>
          <w:sz w:val="20"/>
          <w:szCs w:val="20"/>
          <w:lang w:val="en-US"/>
        </w:rPr>
      </w:pPr>
      <w:r w:rsidRPr="002F1F37">
        <w:rPr>
          <w:rFonts w:ascii="Calibri" w:hAnsi="Calibri" w:cs="Calibri"/>
          <w:sz w:val="20"/>
          <w:szCs w:val="20"/>
        </w:rPr>
        <w:t>Stavební správa západ</w:t>
      </w:r>
    </w:p>
    <w:p w:rsidR="004438E5" w:rsidRPr="002F1F37" w:rsidRDefault="004438E5" w:rsidP="004438E5">
      <w:pPr>
        <w:ind w:left="1418"/>
        <w:jc w:val="both"/>
        <w:rPr>
          <w:rFonts w:ascii="Calibri" w:hAnsi="Calibri" w:cs="Calibri"/>
          <w:sz w:val="20"/>
          <w:szCs w:val="20"/>
        </w:rPr>
      </w:pPr>
      <w:r w:rsidRPr="002F1F37">
        <w:rPr>
          <w:rFonts w:ascii="Calibri" w:hAnsi="Calibri" w:cs="Calibri"/>
          <w:sz w:val="20"/>
          <w:szCs w:val="20"/>
        </w:rPr>
        <w:t>Sokolovská 278/1955</w:t>
      </w:r>
    </w:p>
    <w:p w:rsidR="004438E5" w:rsidRPr="002F1F37" w:rsidRDefault="004438E5" w:rsidP="004438E5">
      <w:pPr>
        <w:ind w:left="1418"/>
        <w:jc w:val="both"/>
        <w:rPr>
          <w:rFonts w:ascii="Calibri" w:hAnsi="Calibri" w:cs="Calibri"/>
          <w:sz w:val="20"/>
          <w:szCs w:val="20"/>
        </w:rPr>
      </w:pPr>
      <w:r w:rsidRPr="002F1F37">
        <w:rPr>
          <w:rFonts w:ascii="Calibri" w:hAnsi="Calibri" w:cs="Calibri"/>
          <w:sz w:val="20"/>
          <w:szCs w:val="20"/>
        </w:rPr>
        <w:t>190 00 Praha 9</w:t>
      </w:r>
    </w:p>
    <w:p w:rsidR="004438E5" w:rsidRPr="002F1F37" w:rsidRDefault="004438E5" w:rsidP="004438E5">
      <w:pPr>
        <w:ind w:left="1418"/>
        <w:jc w:val="both"/>
        <w:rPr>
          <w:rFonts w:ascii="Calibri" w:hAnsi="Calibri" w:cs="Calibri"/>
          <w:sz w:val="20"/>
          <w:szCs w:val="20"/>
        </w:rPr>
      </w:pPr>
    </w:p>
    <w:p w:rsidR="004438E5" w:rsidRPr="002F1F37" w:rsidRDefault="004438E5" w:rsidP="004438E5">
      <w:pPr>
        <w:ind w:left="1418"/>
        <w:jc w:val="both"/>
        <w:rPr>
          <w:rFonts w:ascii="Calibri" w:hAnsi="Calibri" w:cs="Calibri"/>
          <w:sz w:val="20"/>
          <w:szCs w:val="20"/>
        </w:rPr>
      </w:pPr>
      <w:r w:rsidRPr="002F1F37">
        <w:rPr>
          <w:rFonts w:ascii="Calibri" w:hAnsi="Calibri" w:cs="Calibri"/>
          <w:sz w:val="20"/>
          <w:szCs w:val="20"/>
        </w:rPr>
        <w:t>Fax: +420 972 244 831</w:t>
      </w:r>
    </w:p>
    <w:p w:rsidR="004438E5" w:rsidRPr="002F1F37" w:rsidRDefault="004438E5" w:rsidP="004438E5">
      <w:pPr>
        <w:ind w:left="357"/>
        <w:jc w:val="both"/>
        <w:rPr>
          <w:rFonts w:ascii="Calibri" w:hAnsi="Calibri" w:cs="Calibri"/>
          <w:sz w:val="20"/>
          <w:szCs w:val="20"/>
        </w:rPr>
      </w:pPr>
    </w:p>
    <w:p w:rsidR="00404B53" w:rsidRPr="002F1F37" w:rsidRDefault="004438E5" w:rsidP="004438E5">
      <w:pPr>
        <w:tabs>
          <w:tab w:val="left" w:pos="851"/>
        </w:tabs>
        <w:ind w:left="1418"/>
        <w:rPr>
          <w:rFonts w:ascii="Calibri" w:hAnsi="Calibri" w:cs="Calibri"/>
          <w:sz w:val="20"/>
          <w:szCs w:val="20"/>
        </w:rPr>
      </w:pPr>
      <w:r w:rsidRPr="002F1F37">
        <w:rPr>
          <w:rFonts w:ascii="Calibri" w:hAnsi="Calibri" w:cs="Calibri"/>
          <w:sz w:val="20"/>
          <w:szCs w:val="20"/>
        </w:rPr>
        <w:t>Kontaktní osoba:</w:t>
      </w:r>
      <w:r w:rsidRPr="002F1F37">
        <w:rPr>
          <w:rFonts w:ascii="Calibri" w:hAnsi="Calibri" w:cs="Calibri"/>
          <w:sz w:val="20"/>
          <w:szCs w:val="20"/>
          <w:lang w:val="en-US"/>
        </w:rPr>
        <w:t xml:space="preserve"> Ing. Martin Kosmál</w:t>
      </w:r>
      <w:r w:rsidR="00582493" w:rsidRPr="002F1F37">
        <w:rPr>
          <w:rFonts w:ascii="Calibri" w:hAnsi="Calibri" w:cs="Calibri"/>
          <w:sz w:val="20"/>
          <w:szCs w:val="20"/>
        </w:rPr>
        <w:t xml:space="preserve">, tel.:  +420 972 244 865, </w:t>
      </w:r>
      <w:r w:rsidRPr="002F1F37">
        <w:rPr>
          <w:rFonts w:ascii="Calibri" w:hAnsi="Calibri" w:cs="Calibri"/>
          <w:sz w:val="20"/>
          <w:szCs w:val="20"/>
        </w:rPr>
        <w:t xml:space="preserve">e-mail:  </w:t>
      </w:r>
      <w:hyperlink r:id="rId10" w:history="1">
        <w:r w:rsidR="00404B53" w:rsidRPr="002F1F37">
          <w:rPr>
            <w:rStyle w:val="Hypertextovodkaz"/>
            <w:rFonts w:ascii="Calibri" w:hAnsi="Calibri" w:cs="Calibri"/>
            <w:color w:val="auto"/>
            <w:sz w:val="20"/>
            <w:szCs w:val="20"/>
            <w:u w:val="none"/>
          </w:rPr>
          <w:t>Kosmal@szdc.cz</w:t>
        </w:r>
      </w:hyperlink>
    </w:p>
    <w:p w:rsidR="004438E5" w:rsidRPr="002F1F37" w:rsidRDefault="004438E5" w:rsidP="004438E5">
      <w:pPr>
        <w:rPr>
          <w:rFonts w:ascii="Calibri" w:hAnsi="Calibri" w:cs="Calibri"/>
          <w:sz w:val="22"/>
          <w:szCs w:val="22"/>
        </w:rPr>
      </w:pPr>
    </w:p>
    <w:p w:rsidR="00B574F0" w:rsidRPr="002F1F37"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60191156"/>
      <w:r w:rsidRPr="002F1F37">
        <w:rPr>
          <w:rFonts w:ascii="Calibri" w:hAnsi="Calibri" w:cs="Calibri"/>
          <w:kern w:val="28"/>
          <w:sz w:val="24"/>
          <w:szCs w:val="24"/>
          <w:lang w:val="cs-CZ"/>
        </w:rPr>
        <w:t>ÚČEL A PŘEDMĚT PLNĚNÍ VEŘEJNÉ ZAKÁZKY</w:t>
      </w:r>
      <w:bookmarkEnd w:id="10"/>
    </w:p>
    <w:p w:rsidR="00B574F0" w:rsidRPr="002F1F37" w:rsidRDefault="00B574F0" w:rsidP="004E4825">
      <w:pPr>
        <w:tabs>
          <w:tab w:val="left" w:pos="851"/>
        </w:tabs>
        <w:jc w:val="both"/>
        <w:rPr>
          <w:rFonts w:ascii="Calibri" w:hAnsi="Calibri" w:cs="Calibri"/>
          <w:b/>
          <w:bCs/>
          <w:sz w:val="20"/>
          <w:szCs w:val="20"/>
        </w:rPr>
      </w:pPr>
    </w:p>
    <w:p w:rsidR="00B574F0" w:rsidRPr="002F1F37" w:rsidRDefault="00B574F0" w:rsidP="00993799">
      <w:pPr>
        <w:ind w:left="709"/>
        <w:rPr>
          <w:rFonts w:ascii="Calibri" w:hAnsi="Calibri" w:cs="Calibri"/>
          <w:sz w:val="20"/>
          <w:szCs w:val="20"/>
        </w:rPr>
      </w:pPr>
      <w:r w:rsidRPr="002F1F37">
        <w:rPr>
          <w:rFonts w:ascii="Calibri" w:hAnsi="Calibri" w:cs="Calibri"/>
          <w:sz w:val="20"/>
          <w:szCs w:val="20"/>
        </w:rPr>
        <w:t>4.1</w:t>
      </w:r>
      <w:r w:rsidR="006F3F4A" w:rsidRPr="002F1F37">
        <w:rPr>
          <w:rFonts w:ascii="Calibri" w:hAnsi="Calibri" w:cs="Calibri"/>
          <w:sz w:val="20"/>
          <w:szCs w:val="20"/>
        </w:rPr>
        <w:t xml:space="preserve">       </w:t>
      </w:r>
      <w:r w:rsidR="006F3F4A" w:rsidRPr="002F1F37">
        <w:rPr>
          <w:rFonts w:ascii="Calibri" w:hAnsi="Calibri" w:cs="Calibri"/>
          <w:sz w:val="20"/>
          <w:szCs w:val="20"/>
        </w:rPr>
        <w:tab/>
      </w:r>
      <w:r w:rsidRPr="002F1F37">
        <w:rPr>
          <w:rFonts w:ascii="Calibri" w:hAnsi="Calibri" w:cs="Calibri"/>
          <w:sz w:val="20"/>
          <w:szCs w:val="20"/>
        </w:rPr>
        <w:t>Účel veřejné zakázky</w:t>
      </w:r>
    </w:p>
    <w:p w:rsidR="00B574F0" w:rsidRPr="002F1F37" w:rsidRDefault="00B574F0" w:rsidP="00993799">
      <w:pPr>
        <w:pStyle w:val="Odstavecseseznamem"/>
        <w:spacing w:after="200" w:line="276" w:lineRule="auto"/>
        <w:ind w:left="1843"/>
        <w:contextualSpacing/>
        <w:jc w:val="both"/>
        <w:rPr>
          <w:rFonts w:ascii="Calibri" w:hAnsi="Calibri" w:cs="Calibri"/>
          <w:sz w:val="20"/>
          <w:szCs w:val="20"/>
        </w:rPr>
      </w:pPr>
    </w:p>
    <w:p w:rsidR="009C0694" w:rsidRPr="002F1F37" w:rsidRDefault="009C0694" w:rsidP="00F01AF6">
      <w:pPr>
        <w:pStyle w:val="Odstavecseseznamem"/>
        <w:ind w:left="1418"/>
        <w:contextualSpacing/>
        <w:jc w:val="both"/>
        <w:rPr>
          <w:rFonts w:ascii="Calibri" w:hAnsi="Calibri" w:cs="Calibri"/>
          <w:sz w:val="20"/>
          <w:szCs w:val="20"/>
        </w:rPr>
      </w:pPr>
      <w:r w:rsidRPr="002F1F37">
        <w:rPr>
          <w:rFonts w:ascii="Calibri" w:hAnsi="Calibri" w:cs="Calibri"/>
          <w:sz w:val="20"/>
          <w:szCs w:val="20"/>
        </w:rPr>
        <w:t xml:space="preserve">Stavba „Uzel Plzeň, 3. stavba – přesmyk domažlické trati“ (dále také jen </w:t>
      </w:r>
      <w:r w:rsidR="005A5325" w:rsidRPr="002F1F37">
        <w:rPr>
          <w:rFonts w:ascii="Calibri" w:hAnsi="Calibri" w:cs="Calibri"/>
          <w:sz w:val="20"/>
          <w:szCs w:val="20"/>
        </w:rPr>
        <w:t>„</w:t>
      </w:r>
      <w:r w:rsidRPr="002F1F37">
        <w:rPr>
          <w:rFonts w:ascii="Calibri" w:hAnsi="Calibri" w:cs="Calibri"/>
          <w:bCs/>
          <w:sz w:val="20"/>
          <w:szCs w:val="20"/>
        </w:rPr>
        <w:t xml:space="preserve">3. </w:t>
      </w:r>
      <w:r w:rsidR="005A5325" w:rsidRPr="002F1F37">
        <w:rPr>
          <w:rFonts w:ascii="Calibri" w:hAnsi="Calibri" w:cs="Calibri"/>
          <w:bCs/>
          <w:sz w:val="20"/>
          <w:szCs w:val="20"/>
        </w:rPr>
        <w:t>S</w:t>
      </w:r>
      <w:r w:rsidRPr="002F1F37">
        <w:rPr>
          <w:rFonts w:ascii="Calibri" w:hAnsi="Calibri" w:cs="Calibri"/>
          <w:bCs/>
          <w:sz w:val="20"/>
          <w:szCs w:val="20"/>
        </w:rPr>
        <w:t>tavba</w:t>
      </w:r>
      <w:r w:rsidR="005A5325" w:rsidRPr="002F1F37">
        <w:rPr>
          <w:rFonts w:ascii="Calibri" w:hAnsi="Calibri" w:cs="Calibri"/>
          <w:bCs/>
          <w:sz w:val="20"/>
          <w:szCs w:val="20"/>
        </w:rPr>
        <w:t>“</w:t>
      </w:r>
      <w:r w:rsidRPr="002F1F37">
        <w:rPr>
          <w:rFonts w:ascii="Calibri" w:hAnsi="Calibri" w:cs="Calibri"/>
          <w:sz w:val="20"/>
          <w:szCs w:val="20"/>
        </w:rPr>
        <w:t>) začíná v km 350,770 v </w:t>
      </w:r>
      <w:proofErr w:type="spellStart"/>
      <w:r w:rsidRPr="002F1F37">
        <w:rPr>
          <w:rFonts w:ascii="Calibri" w:hAnsi="Calibri" w:cs="Calibri"/>
          <w:sz w:val="20"/>
          <w:szCs w:val="20"/>
        </w:rPr>
        <w:t>zast</w:t>
      </w:r>
      <w:proofErr w:type="spellEnd"/>
      <w:r w:rsidRPr="002F1F37">
        <w:rPr>
          <w:rFonts w:ascii="Calibri" w:hAnsi="Calibri" w:cs="Calibri"/>
          <w:sz w:val="20"/>
          <w:szCs w:val="20"/>
        </w:rPr>
        <w:t xml:space="preserve">. Plzeň Jižní předměstí a končí km 352,180 trati SŽDC č.713 dle SJŘ (č.170 dle KJŘ) směrem Cheb. Zároveň začíná v km 111,350 v </w:t>
      </w:r>
      <w:proofErr w:type="spellStart"/>
      <w:r w:rsidRPr="002F1F37">
        <w:rPr>
          <w:rFonts w:ascii="Calibri" w:hAnsi="Calibri" w:cs="Calibri"/>
          <w:sz w:val="20"/>
          <w:szCs w:val="20"/>
        </w:rPr>
        <w:t>zast</w:t>
      </w:r>
      <w:proofErr w:type="spellEnd"/>
      <w:r w:rsidRPr="002F1F37">
        <w:rPr>
          <w:rFonts w:ascii="Calibri" w:hAnsi="Calibri" w:cs="Calibri"/>
          <w:sz w:val="20"/>
          <w:szCs w:val="20"/>
        </w:rPr>
        <w:t xml:space="preserve">. Plzeň Jižní předměstí a končí km 114,460 trati SŽDC č.712 dle SJŘ (č.180 dle KJŘ) směr Domažlice v nové </w:t>
      </w:r>
      <w:proofErr w:type="spellStart"/>
      <w:r w:rsidRPr="002F1F37">
        <w:rPr>
          <w:rFonts w:ascii="Calibri" w:hAnsi="Calibri" w:cs="Calibri"/>
          <w:sz w:val="20"/>
          <w:szCs w:val="20"/>
        </w:rPr>
        <w:t>odb</w:t>
      </w:r>
      <w:proofErr w:type="spellEnd"/>
      <w:r w:rsidRPr="002F1F37">
        <w:rPr>
          <w:rFonts w:ascii="Calibri" w:hAnsi="Calibri" w:cs="Calibri"/>
          <w:sz w:val="20"/>
          <w:szCs w:val="20"/>
        </w:rPr>
        <w:t>. Nová Hospoda.</w:t>
      </w:r>
      <w:r w:rsidR="00CB390D" w:rsidRPr="002F1F37">
        <w:rPr>
          <w:rFonts w:ascii="Calibri" w:hAnsi="Calibri" w:cs="Calibri"/>
          <w:sz w:val="20"/>
          <w:szCs w:val="20"/>
        </w:rPr>
        <w:t xml:space="preserve"> </w:t>
      </w:r>
      <w:r w:rsidRPr="002F1F37">
        <w:rPr>
          <w:rFonts w:ascii="Calibri" w:hAnsi="Calibri" w:cs="Calibri"/>
          <w:sz w:val="20"/>
          <w:szCs w:val="20"/>
        </w:rPr>
        <w:t>3.stavba na začátku navazuje na stavbu „Průjezd železničním uzlem Plzeň ve směru III.TŽK 1.etapa“, která je v realizaci. Na konci tratě č.170 ve směru na Cheb navazuje opět na tuto stavbu.</w:t>
      </w:r>
      <w:r w:rsidR="00CB390D" w:rsidRPr="002F1F37">
        <w:rPr>
          <w:rFonts w:ascii="Calibri" w:hAnsi="Calibri" w:cs="Calibri"/>
          <w:sz w:val="20"/>
          <w:szCs w:val="20"/>
        </w:rPr>
        <w:t xml:space="preserve"> </w:t>
      </w:r>
      <w:r w:rsidRPr="002F1F37">
        <w:rPr>
          <w:rFonts w:ascii="Calibri" w:hAnsi="Calibri" w:cs="Calibri"/>
          <w:sz w:val="20"/>
          <w:szCs w:val="20"/>
        </w:rPr>
        <w:t>Na konci tratě č.180 směrem na Domažlice by měla na 3.stavbu navazovat „Modernizace trati Plzeň – Domažlice – státní hranice“ (v současné době ve studijní fázi). Ta je podle návrhu revize koridorů TEN-T součástí jádrové sítě. Ve 3. stavbě je koordinován dvoukolejný výjezd směr Domažlice a je navržen vč. stavební připravenosti všech objektů pro budoucí elektrizaci.</w:t>
      </w:r>
    </w:p>
    <w:p w:rsidR="00CB390D" w:rsidRPr="002F1F37" w:rsidRDefault="00CB390D" w:rsidP="00F01AF6">
      <w:pPr>
        <w:pStyle w:val="Odstavecseseznamem"/>
        <w:ind w:left="1418"/>
        <w:contextualSpacing/>
        <w:jc w:val="both"/>
        <w:rPr>
          <w:rFonts w:ascii="Calibri" w:hAnsi="Calibri" w:cs="Calibri"/>
          <w:sz w:val="20"/>
          <w:szCs w:val="20"/>
        </w:rPr>
      </w:pPr>
    </w:p>
    <w:p w:rsidR="00FF7E22" w:rsidRPr="002F1F37" w:rsidRDefault="00FF7E22" w:rsidP="00FF7E22">
      <w:pPr>
        <w:pStyle w:val="Odstavecseseznamem"/>
        <w:ind w:left="1418"/>
        <w:contextualSpacing/>
        <w:jc w:val="both"/>
        <w:rPr>
          <w:rFonts w:ascii="Calibri" w:hAnsi="Calibri" w:cs="Calibri"/>
          <w:bCs/>
          <w:sz w:val="20"/>
          <w:szCs w:val="20"/>
        </w:rPr>
      </w:pPr>
      <w:r w:rsidRPr="002F1F37">
        <w:rPr>
          <w:rFonts w:ascii="Calibri" w:hAnsi="Calibri" w:cs="Calibri"/>
          <w:bCs/>
          <w:sz w:val="20"/>
          <w:szCs w:val="20"/>
        </w:rPr>
        <w:t>Účelem stavby je uvést významnou část uzlu do stavu, který odpovídá jeho významu a současným požadavkům na konkurenceschopnou železniční dopravu.</w:t>
      </w:r>
    </w:p>
    <w:p w:rsidR="00FF7E22" w:rsidRPr="002F1F37" w:rsidRDefault="00FF7E22" w:rsidP="00FF7E22">
      <w:pPr>
        <w:pStyle w:val="Odstavecseseznamem"/>
        <w:ind w:left="1418"/>
        <w:contextualSpacing/>
        <w:jc w:val="both"/>
        <w:rPr>
          <w:rFonts w:ascii="Calibri" w:hAnsi="Calibri" w:cs="Calibri"/>
          <w:bCs/>
          <w:sz w:val="20"/>
          <w:szCs w:val="20"/>
        </w:rPr>
      </w:pPr>
    </w:p>
    <w:p w:rsidR="00FF7E22" w:rsidRPr="002F1F37" w:rsidRDefault="00FF7E22" w:rsidP="00FF7E22">
      <w:pPr>
        <w:pStyle w:val="Odstavecseseznamem"/>
        <w:ind w:left="1418"/>
        <w:contextualSpacing/>
        <w:jc w:val="both"/>
        <w:rPr>
          <w:rFonts w:ascii="Calibri" w:hAnsi="Calibri" w:cs="Calibri"/>
          <w:bCs/>
          <w:sz w:val="20"/>
          <w:szCs w:val="20"/>
        </w:rPr>
      </w:pPr>
      <w:r w:rsidRPr="002F1F37">
        <w:rPr>
          <w:rFonts w:ascii="Calibri" w:hAnsi="Calibri" w:cs="Calibri"/>
          <w:bCs/>
          <w:sz w:val="20"/>
          <w:szCs w:val="20"/>
        </w:rPr>
        <w:t xml:space="preserve">Stavba </w:t>
      </w:r>
      <w:r w:rsidRPr="002F1F37">
        <w:rPr>
          <w:rFonts w:ascii="Calibri" w:hAnsi="Calibri" w:cs="Calibri"/>
          <w:b/>
          <w:sz w:val="20"/>
          <w:szCs w:val="20"/>
        </w:rPr>
        <w:t>„Uzel Plzeň, 3. stavba – přesmyk domažlické trati“</w:t>
      </w:r>
      <w:r w:rsidRPr="002F1F37">
        <w:rPr>
          <w:rFonts w:ascii="Calibri" w:hAnsi="Calibri" w:cs="Calibri"/>
          <w:bCs/>
          <w:sz w:val="20"/>
          <w:szCs w:val="20"/>
        </w:rPr>
        <w:t xml:space="preserve"> je stavbou řešící úpravy železniční infrastruktury a vyvolané investice (přeložka silnice I/26, mimoúrovňové křížení I/26 s železniční tratí směr Domažlice a související úpravy místních komunikací):</w:t>
      </w:r>
    </w:p>
    <w:p w:rsidR="00FF7E22" w:rsidRPr="002F1F37" w:rsidRDefault="00FF7E22" w:rsidP="00FF7E22">
      <w:pPr>
        <w:pStyle w:val="Odstavecseseznamem"/>
        <w:ind w:left="1418"/>
        <w:contextualSpacing/>
        <w:jc w:val="both"/>
        <w:rPr>
          <w:rFonts w:ascii="Calibri" w:hAnsi="Calibri" w:cs="Calibri"/>
          <w:bCs/>
          <w:sz w:val="20"/>
          <w:szCs w:val="20"/>
        </w:rPr>
      </w:pPr>
    </w:p>
    <w:p w:rsidR="00FF7E22" w:rsidRPr="002F1F37" w:rsidRDefault="00FF7E22" w:rsidP="00FF7E22">
      <w:pPr>
        <w:pStyle w:val="Odstavecseseznamem"/>
        <w:numPr>
          <w:ilvl w:val="1"/>
          <w:numId w:val="37"/>
        </w:numPr>
        <w:contextualSpacing/>
        <w:jc w:val="both"/>
        <w:rPr>
          <w:rFonts w:ascii="Calibri" w:hAnsi="Calibri" w:cs="Calibri"/>
          <w:sz w:val="20"/>
          <w:szCs w:val="20"/>
        </w:rPr>
      </w:pPr>
      <w:r w:rsidRPr="002F1F37">
        <w:rPr>
          <w:rFonts w:ascii="Calibri" w:hAnsi="Calibri" w:cs="Calibri"/>
          <w:sz w:val="20"/>
          <w:szCs w:val="20"/>
        </w:rPr>
        <w:t>výjezd tratí 712 a 713 řešen jako přesmyk</w:t>
      </w:r>
      <w:r w:rsidR="00225F85" w:rsidRPr="002F1F37">
        <w:rPr>
          <w:rFonts w:ascii="Calibri" w:hAnsi="Calibri" w:cs="Calibri"/>
          <w:sz w:val="20"/>
          <w:szCs w:val="20"/>
          <w:lang w:val="en-US"/>
        </w:rPr>
        <w:t>;</w:t>
      </w:r>
    </w:p>
    <w:p w:rsidR="00FF7E22" w:rsidRPr="002F1F37" w:rsidRDefault="00FF7E22" w:rsidP="00FF7E22">
      <w:pPr>
        <w:pStyle w:val="Odstavecseseznamem"/>
        <w:numPr>
          <w:ilvl w:val="1"/>
          <w:numId w:val="37"/>
        </w:numPr>
        <w:contextualSpacing/>
        <w:jc w:val="both"/>
        <w:rPr>
          <w:rFonts w:ascii="Calibri" w:hAnsi="Calibri" w:cs="Calibri"/>
          <w:sz w:val="20"/>
          <w:szCs w:val="20"/>
        </w:rPr>
      </w:pPr>
      <w:r w:rsidRPr="002F1F37">
        <w:rPr>
          <w:rFonts w:ascii="Calibri" w:hAnsi="Calibri" w:cs="Calibri"/>
          <w:sz w:val="20"/>
          <w:szCs w:val="20"/>
        </w:rPr>
        <w:t xml:space="preserve">trať 712 Plzeň - Domažlice - lokální přeložka v oblasti </w:t>
      </w:r>
      <w:proofErr w:type="spellStart"/>
      <w:r w:rsidRPr="002F1F37">
        <w:rPr>
          <w:rFonts w:ascii="Calibri" w:hAnsi="Calibri" w:cs="Calibri"/>
          <w:sz w:val="20"/>
          <w:szCs w:val="20"/>
        </w:rPr>
        <w:t>Skvrňan</w:t>
      </w:r>
      <w:proofErr w:type="spellEnd"/>
      <w:r w:rsidRPr="002F1F37">
        <w:rPr>
          <w:rFonts w:ascii="Calibri" w:hAnsi="Calibri" w:cs="Calibri"/>
          <w:sz w:val="20"/>
          <w:szCs w:val="20"/>
        </w:rPr>
        <w:t xml:space="preserve"> a </w:t>
      </w:r>
      <w:proofErr w:type="spellStart"/>
      <w:r w:rsidRPr="002F1F37">
        <w:rPr>
          <w:rFonts w:ascii="Calibri" w:hAnsi="Calibri" w:cs="Calibri"/>
          <w:sz w:val="20"/>
          <w:szCs w:val="20"/>
        </w:rPr>
        <w:t>zdvoukolejnění</w:t>
      </w:r>
      <w:proofErr w:type="spellEnd"/>
      <w:r w:rsidRPr="002F1F37">
        <w:rPr>
          <w:rFonts w:ascii="Calibri" w:hAnsi="Calibri" w:cs="Calibri"/>
          <w:sz w:val="20"/>
          <w:szCs w:val="20"/>
        </w:rPr>
        <w:t xml:space="preserve"> výjezdu směr Domažlice ve stopě stávající trati</w:t>
      </w:r>
      <w:r w:rsidR="00225F85" w:rsidRPr="002F1F37">
        <w:rPr>
          <w:rFonts w:ascii="Calibri" w:hAnsi="Calibri" w:cs="Calibri"/>
          <w:sz w:val="20"/>
          <w:szCs w:val="20"/>
          <w:lang w:val="en-US"/>
        </w:rPr>
        <w:t>;</w:t>
      </w:r>
    </w:p>
    <w:p w:rsidR="00FF7E22" w:rsidRPr="002F1F37" w:rsidRDefault="00FF7E22" w:rsidP="00FF7E22">
      <w:pPr>
        <w:pStyle w:val="Odstavecseseznamem"/>
        <w:numPr>
          <w:ilvl w:val="1"/>
          <w:numId w:val="37"/>
        </w:numPr>
        <w:contextualSpacing/>
        <w:jc w:val="both"/>
        <w:rPr>
          <w:rFonts w:ascii="Calibri" w:hAnsi="Calibri" w:cs="Calibri"/>
          <w:sz w:val="20"/>
          <w:szCs w:val="20"/>
        </w:rPr>
      </w:pPr>
      <w:r w:rsidRPr="002F1F37">
        <w:rPr>
          <w:rFonts w:ascii="Calibri" w:hAnsi="Calibri" w:cs="Calibri"/>
          <w:sz w:val="20"/>
          <w:szCs w:val="20"/>
        </w:rPr>
        <w:t>713 Plzeň Cheb propojení částí III.TŽK (v současnosti realizovaných v rámci stavby Průjezd železničním uzlem Plzeň ve směru III.TŽK)</w:t>
      </w:r>
      <w:r w:rsidR="00225F85" w:rsidRPr="002F1F37">
        <w:rPr>
          <w:rFonts w:ascii="Calibri" w:hAnsi="Calibri" w:cs="Calibri"/>
          <w:sz w:val="20"/>
          <w:szCs w:val="20"/>
        </w:rPr>
        <w:t>.</w:t>
      </w:r>
    </w:p>
    <w:p w:rsidR="00FF7E22" w:rsidRPr="002F1F37" w:rsidRDefault="00FF7E22" w:rsidP="00F01AF6">
      <w:pPr>
        <w:pStyle w:val="Odstavecseseznamem"/>
        <w:ind w:left="1418"/>
        <w:contextualSpacing/>
        <w:jc w:val="both"/>
        <w:rPr>
          <w:rFonts w:ascii="Calibri" w:hAnsi="Calibri" w:cs="Calibri"/>
          <w:sz w:val="20"/>
          <w:szCs w:val="20"/>
        </w:rPr>
      </w:pPr>
    </w:p>
    <w:p w:rsidR="00CB390D" w:rsidRPr="002F1F37" w:rsidRDefault="009C0694" w:rsidP="00F01AF6">
      <w:pPr>
        <w:pStyle w:val="Odstavecseseznamem"/>
        <w:ind w:left="1418"/>
        <w:contextualSpacing/>
        <w:jc w:val="both"/>
        <w:rPr>
          <w:rFonts w:ascii="Calibri" w:hAnsi="Calibri" w:cs="Calibri"/>
          <w:sz w:val="20"/>
          <w:szCs w:val="20"/>
        </w:rPr>
      </w:pPr>
      <w:r w:rsidRPr="002F1F37">
        <w:rPr>
          <w:rFonts w:ascii="Calibri" w:hAnsi="Calibri" w:cs="Calibri"/>
          <w:sz w:val="20"/>
          <w:szCs w:val="20"/>
        </w:rPr>
        <w:t>Realizace 3. stavby propojí sousední úseky III.TŽK ve směru Plzeň - Cheb, které jsou (nebo budou před jejím zahájením) již po přestavbě. Tím bude plnohodnotně zajištěna interoperabilita na celém úseku III.TŽK na větvi Praha – Plzeň – Cheb.</w:t>
      </w:r>
    </w:p>
    <w:p w:rsidR="0024027F" w:rsidRPr="002F1F37" w:rsidRDefault="0024027F" w:rsidP="005D2B73">
      <w:pPr>
        <w:pStyle w:val="Odstavecseseznamem"/>
        <w:spacing w:after="200" w:line="276" w:lineRule="auto"/>
        <w:ind w:left="1418"/>
        <w:contextualSpacing/>
        <w:jc w:val="both"/>
        <w:rPr>
          <w:rFonts w:ascii="Calibri" w:hAnsi="Calibri" w:cs="Calibri"/>
          <w:sz w:val="20"/>
          <w:szCs w:val="20"/>
        </w:rPr>
      </w:pPr>
    </w:p>
    <w:p w:rsidR="00A62F25" w:rsidRPr="002F1F37" w:rsidRDefault="00A62F25" w:rsidP="005D2B73">
      <w:pPr>
        <w:pStyle w:val="Odstavecseseznamem"/>
        <w:spacing w:after="200" w:line="276" w:lineRule="auto"/>
        <w:ind w:left="1418"/>
        <w:contextualSpacing/>
        <w:jc w:val="both"/>
        <w:rPr>
          <w:rFonts w:ascii="Calibri" w:hAnsi="Calibri" w:cs="Calibri"/>
          <w:sz w:val="20"/>
          <w:szCs w:val="20"/>
        </w:rPr>
      </w:pPr>
    </w:p>
    <w:p w:rsidR="00A62F25" w:rsidRPr="002F1F37" w:rsidRDefault="00A62F25" w:rsidP="005D2B73">
      <w:pPr>
        <w:pStyle w:val="Odstavecseseznamem"/>
        <w:spacing w:after="200" w:line="276" w:lineRule="auto"/>
        <w:ind w:left="1418"/>
        <w:contextualSpacing/>
        <w:jc w:val="both"/>
        <w:rPr>
          <w:rFonts w:ascii="Calibri" w:hAnsi="Calibri" w:cs="Calibri"/>
          <w:sz w:val="20"/>
          <w:szCs w:val="20"/>
        </w:rPr>
      </w:pPr>
    </w:p>
    <w:p w:rsidR="00B574F0" w:rsidRPr="002F1F37" w:rsidRDefault="00B574F0" w:rsidP="00F24A21">
      <w:pPr>
        <w:pStyle w:val="Odstavecseseznamem"/>
        <w:numPr>
          <w:ilvl w:val="1"/>
          <w:numId w:val="29"/>
        </w:numPr>
        <w:rPr>
          <w:rFonts w:ascii="Calibri" w:hAnsi="Calibri" w:cs="Calibri"/>
          <w:sz w:val="20"/>
          <w:szCs w:val="20"/>
        </w:rPr>
      </w:pPr>
      <w:r w:rsidRPr="002F1F37">
        <w:rPr>
          <w:rFonts w:ascii="Calibri" w:hAnsi="Calibri" w:cs="Calibri"/>
          <w:sz w:val="20"/>
          <w:szCs w:val="20"/>
        </w:rPr>
        <w:lastRenderedPageBreak/>
        <w:t xml:space="preserve">        Předmět plnění veřejné zakázky</w:t>
      </w:r>
    </w:p>
    <w:p w:rsidR="00D24679" w:rsidRPr="002F1F37" w:rsidRDefault="00D24679" w:rsidP="00D24679">
      <w:pPr>
        <w:pStyle w:val="Odstavecseseznamem"/>
        <w:ind w:left="1069"/>
        <w:rPr>
          <w:rFonts w:ascii="Calibri" w:hAnsi="Calibri" w:cs="Calibri"/>
          <w:sz w:val="20"/>
          <w:szCs w:val="20"/>
        </w:rPr>
      </w:pPr>
    </w:p>
    <w:p w:rsidR="00CB390D" w:rsidRPr="002F1F37" w:rsidRDefault="009C0694" w:rsidP="009C0694">
      <w:pPr>
        <w:spacing w:after="80"/>
        <w:ind w:left="1418"/>
        <w:jc w:val="both"/>
        <w:rPr>
          <w:rFonts w:ascii="Calibri" w:hAnsi="Calibri" w:cs="Calibri"/>
          <w:bCs/>
          <w:sz w:val="20"/>
          <w:szCs w:val="20"/>
        </w:rPr>
      </w:pPr>
      <w:r w:rsidRPr="002F1F37">
        <w:rPr>
          <w:rFonts w:ascii="Calibri" w:hAnsi="Calibri" w:cs="Calibri"/>
          <w:bCs/>
          <w:sz w:val="20"/>
          <w:szCs w:val="20"/>
        </w:rPr>
        <w:t>Předmětem plnění je</w:t>
      </w:r>
      <w:r w:rsidR="00CB390D" w:rsidRPr="002F1F37">
        <w:rPr>
          <w:rFonts w:ascii="Calibri" w:hAnsi="Calibri" w:cs="Calibri"/>
          <w:bCs/>
          <w:sz w:val="20"/>
          <w:szCs w:val="20"/>
        </w:rPr>
        <w:t>:</w:t>
      </w:r>
    </w:p>
    <w:p w:rsidR="00CB390D" w:rsidRPr="002F1F37" w:rsidRDefault="00CB390D" w:rsidP="00F01AF6">
      <w:pPr>
        <w:ind w:left="1418"/>
        <w:jc w:val="both"/>
        <w:rPr>
          <w:rFonts w:ascii="Calibri" w:hAnsi="Calibri" w:cs="Calibri"/>
          <w:bCs/>
          <w:sz w:val="20"/>
          <w:szCs w:val="20"/>
        </w:rPr>
      </w:pPr>
      <w:r w:rsidRPr="002F1F37">
        <w:rPr>
          <w:rFonts w:ascii="Calibri" w:hAnsi="Calibri" w:cs="Calibri"/>
          <w:bCs/>
          <w:sz w:val="20"/>
          <w:szCs w:val="20"/>
        </w:rPr>
        <w:t>-</w:t>
      </w:r>
      <w:r w:rsidR="009C0694" w:rsidRPr="002F1F37">
        <w:rPr>
          <w:rFonts w:ascii="Calibri" w:hAnsi="Calibri" w:cs="Calibri"/>
          <w:bCs/>
          <w:sz w:val="20"/>
          <w:szCs w:val="20"/>
        </w:rPr>
        <w:t xml:space="preserve"> zpracování dokumentace na úrovni projektu stavby pro stavbu „Uzel Plzeň, 3. stav</w:t>
      </w:r>
      <w:r w:rsidRPr="002F1F37">
        <w:rPr>
          <w:rFonts w:ascii="Calibri" w:hAnsi="Calibri" w:cs="Calibri"/>
          <w:bCs/>
          <w:sz w:val="20"/>
          <w:szCs w:val="20"/>
        </w:rPr>
        <w:t xml:space="preserve">ba – </w:t>
      </w:r>
    </w:p>
    <w:p w:rsidR="00CB390D" w:rsidRPr="002F1F37" w:rsidRDefault="00CB390D" w:rsidP="00F01AF6">
      <w:pPr>
        <w:ind w:left="1418"/>
        <w:jc w:val="both"/>
        <w:rPr>
          <w:rFonts w:ascii="Calibri" w:hAnsi="Calibri" w:cs="Calibri"/>
          <w:bCs/>
          <w:sz w:val="20"/>
          <w:szCs w:val="20"/>
          <w:lang w:val="en-US"/>
        </w:rPr>
      </w:pPr>
      <w:r w:rsidRPr="002F1F37">
        <w:rPr>
          <w:rFonts w:ascii="Calibri" w:hAnsi="Calibri" w:cs="Calibri"/>
          <w:bCs/>
          <w:sz w:val="20"/>
          <w:szCs w:val="20"/>
        </w:rPr>
        <w:t xml:space="preserve">  přesmyk domažlické trati“</w:t>
      </w:r>
      <w:r w:rsidRPr="002F1F37">
        <w:rPr>
          <w:rFonts w:ascii="Calibri" w:hAnsi="Calibri" w:cs="Calibri"/>
          <w:bCs/>
          <w:sz w:val="20"/>
          <w:szCs w:val="20"/>
          <w:lang w:val="en-US"/>
        </w:rPr>
        <w:t>;</w:t>
      </w:r>
    </w:p>
    <w:p w:rsidR="00CB390D" w:rsidRPr="002F1F37" w:rsidRDefault="00CB390D" w:rsidP="00F01AF6">
      <w:pPr>
        <w:ind w:left="1418"/>
        <w:jc w:val="both"/>
        <w:rPr>
          <w:rFonts w:ascii="Calibri" w:hAnsi="Calibri" w:cs="Calibri"/>
          <w:bCs/>
          <w:sz w:val="20"/>
          <w:szCs w:val="20"/>
          <w:lang w:val="en-US"/>
        </w:rPr>
      </w:pPr>
      <w:r w:rsidRPr="002F1F37">
        <w:rPr>
          <w:rFonts w:ascii="Calibri" w:hAnsi="Calibri" w:cs="Calibri"/>
          <w:bCs/>
          <w:sz w:val="20"/>
          <w:szCs w:val="20"/>
        </w:rPr>
        <w:t>- zpracování podkladů pro resortní schválení projektu stavby</w:t>
      </w:r>
      <w:r w:rsidRPr="002F1F37">
        <w:rPr>
          <w:rFonts w:ascii="Calibri" w:hAnsi="Calibri" w:cs="Calibri"/>
          <w:bCs/>
          <w:sz w:val="20"/>
          <w:szCs w:val="20"/>
          <w:lang w:val="en-US"/>
        </w:rPr>
        <w:t>;</w:t>
      </w:r>
    </w:p>
    <w:p w:rsidR="00CB390D" w:rsidRPr="002F1F37" w:rsidRDefault="00CB390D" w:rsidP="00F01AF6">
      <w:pPr>
        <w:ind w:left="1418"/>
        <w:jc w:val="both"/>
        <w:rPr>
          <w:rFonts w:ascii="Calibri" w:hAnsi="Calibri" w:cs="Calibri"/>
          <w:sz w:val="20"/>
          <w:szCs w:val="20"/>
        </w:rPr>
      </w:pPr>
      <w:r w:rsidRPr="002F1F37">
        <w:rPr>
          <w:rFonts w:ascii="Calibri" w:hAnsi="Calibri" w:cs="Calibri"/>
          <w:sz w:val="20"/>
          <w:szCs w:val="20"/>
        </w:rPr>
        <w:t>- zajištění autorského dozoru;</w:t>
      </w:r>
    </w:p>
    <w:p w:rsidR="00CB390D" w:rsidRPr="002F1F37" w:rsidRDefault="00CB390D" w:rsidP="00F01AF6">
      <w:pPr>
        <w:ind w:left="1418"/>
        <w:jc w:val="both"/>
        <w:rPr>
          <w:rFonts w:ascii="Calibri" w:hAnsi="Calibri" w:cs="Calibri"/>
          <w:sz w:val="20"/>
          <w:szCs w:val="20"/>
        </w:rPr>
      </w:pPr>
      <w:r w:rsidRPr="002F1F37">
        <w:rPr>
          <w:rFonts w:ascii="Calibri" w:hAnsi="Calibri" w:cs="Calibri"/>
          <w:sz w:val="20"/>
          <w:szCs w:val="20"/>
        </w:rPr>
        <w:t xml:space="preserve">- návrh zadávací dokumentace podle </w:t>
      </w:r>
      <w:proofErr w:type="spellStart"/>
      <w:r w:rsidRPr="002F1F37">
        <w:rPr>
          <w:rFonts w:ascii="Calibri" w:hAnsi="Calibri" w:cs="Calibri"/>
          <w:sz w:val="20"/>
          <w:szCs w:val="20"/>
        </w:rPr>
        <w:t>vyhl</w:t>
      </w:r>
      <w:proofErr w:type="spellEnd"/>
      <w:r w:rsidRPr="002F1F37">
        <w:rPr>
          <w:rFonts w:ascii="Calibri" w:hAnsi="Calibri" w:cs="Calibri"/>
          <w:sz w:val="20"/>
          <w:szCs w:val="20"/>
        </w:rPr>
        <w:t xml:space="preserve">. 230/2012 Sb. a zvláštních technických </w:t>
      </w:r>
    </w:p>
    <w:p w:rsidR="00CB390D" w:rsidRPr="002F1F37" w:rsidRDefault="00CB390D" w:rsidP="00F01AF6">
      <w:pPr>
        <w:ind w:left="1418"/>
        <w:jc w:val="both"/>
        <w:rPr>
          <w:rFonts w:ascii="Calibri" w:hAnsi="Calibri" w:cs="Calibri"/>
          <w:sz w:val="20"/>
          <w:szCs w:val="20"/>
        </w:rPr>
      </w:pPr>
      <w:r w:rsidRPr="002F1F37">
        <w:rPr>
          <w:rFonts w:ascii="Calibri" w:hAnsi="Calibri" w:cs="Calibri"/>
          <w:sz w:val="20"/>
          <w:szCs w:val="20"/>
        </w:rPr>
        <w:t xml:space="preserve">  podmínek (dále ZTP) do dokumentace pro výběr zhotovitele stavby;</w:t>
      </w:r>
    </w:p>
    <w:p w:rsidR="00CB390D" w:rsidRPr="002F1F37" w:rsidRDefault="00CB390D" w:rsidP="00F01AF6">
      <w:pPr>
        <w:ind w:left="1418"/>
        <w:jc w:val="both"/>
        <w:rPr>
          <w:rFonts w:ascii="Calibri" w:hAnsi="Calibri" w:cs="Calibri"/>
          <w:sz w:val="20"/>
          <w:szCs w:val="20"/>
        </w:rPr>
      </w:pPr>
      <w:r w:rsidRPr="002F1F37">
        <w:rPr>
          <w:rFonts w:ascii="Calibri" w:hAnsi="Calibri" w:cs="Calibri"/>
          <w:sz w:val="20"/>
          <w:szCs w:val="20"/>
        </w:rPr>
        <w:t>- žádost o zařazení stavby do spolufinancování z prostředků EU - fondu OPD;</w:t>
      </w:r>
    </w:p>
    <w:p w:rsidR="00CB390D" w:rsidRPr="002F1F37" w:rsidRDefault="00CB390D" w:rsidP="009C0694">
      <w:pPr>
        <w:spacing w:after="80"/>
        <w:ind w:left="1418"/>
        <w:jc w:val="both"/>
        <w:rPr>
          <w:rFonts w:ascii="Calibri" w:hAnsi="Calibri" w:cs="Calibri"/>
          <w:bCs/>
          <w:sz w:val="20"/>
          <w:szCs w:val="20"/>
        </w:rPr>
      </w:pPr>
    </w:p>
    <w:p w:rsidR="009C0694" w:rsidRPr="002F1F37" w:rsidRDefault="009C0694" w:rsidP="00F01AF6">
      <w:pPr>
        <w:ind w:left="1418"/>
        <w:jc w:val="both"/>
        <w:rPr>
          <w:rFonts w:ascii="Calibri" w:hAnsi="Calibri" w:cs="Calibri"/>
          <w:bCs/>
          <w:sz w:val="20"/>
          <w:szCs w:val="20"/>
        </w:rPr>
      </w:pPr>
      <w:r w:rsidRPr="002F1F37">
        <w:rPr>
          <w:rFonts w:ascii="Calibri" w:hAnsi="Calibri" w:cs="Calibri"/>
          <w:bCs/>
          <w:sz w:val="20"/>
          <w:szCs w:val="20"/>
        </w:rPr>
        <w:t>Při zpracování projektu zhotovitel využije již zpracovanou přípravnou dokumentaci (PD) akce „Uzel Plzeň, 3. stavba – přesmyk domažlické trati“ (SUDOP Praha a.s., 0</w:t>
      </w:r>
      <w:r w:rsidR="00443681" w:rsidRPr="002F1F37">
        <w:rPr>
          <w:rFonts w:ascii="Calibri" w:hAnsi="Calibri" w:cs="Calibri"/>
          <w:bCs/>
          <w:sz w:val="20"/>
          <w:szCs w:val="20"/>
        </w:rPr>
        <w:t>9</w:t>
      </w:r>
      <w:r w:rsidRPr="002F1F37">
        <w:rPr>
          <w:rFonts w:ascii="Calibri" w:hAnsi="Calibri" w:cs="Calibri"/>
          <w:bCs/>
          <w:sz w:val="20"/>
          <w:szCs w:val="20"/>
        </w:rPr>
        <w:t>/2013), která je podkladem pro vydání změny pravomocného územního rozhodnutí č. 4274 vydaného Magistrátem města Plzně.</w:t>
      </w:r>
    </w:p>
    <w:p w:rsidR="00D5267A" w:rsidRPr="002F1F37" w:rsidRDefault="00D5267A" w:rsidP="00F01AF6">
      <w:pPr>
        <w:ind w:left="1418"/>
        <w:jc w:val="both"/>
        <w:rPr>
          <w:rFonts w:ascii="Calibri" w:hAnsi="Calibri" w:cs="Calibri"/>
          <w:bCs/>
          <w:sz w:val="20"/>
          <w:szCs w:val="20"/>
        </w:rPr>
      </w:pPr>
    </w:p>
    <w:p w:rsidR="009C0694" w:rsidRPr="002F1F37" w:rsidRDefault="009C0694" w:rsidP="00F01AF6">
      <w:pPr>
        <w:ind w:left="1418"/>
        <w:jc w:val="both"/>
        <w:rPr>
          <w:rFonts w:ascii="Calibri" w:hAnsi="Calibri" w:cs="Calibri"/>
          <w:bCs/>
          <w:sz w:val="20"/>
          <w:szCs w:val="20"/>
        </w:rPr>
      </w:pPr>
      <w:r w:rsidRPr="002F1F37">
        <w:rPr>
          <w:rFonts w:ascii="Calibri" w:hAnsi="Calibri" w:cs="Calibri"/>
          <w:bCs/>
          <w:sz w:val="20"/>
          <w:szCs w:val="20"/>
        </w:rPr>
        <w:t>Požaduje se, aby zhotovitel projektu respektoval již vydanou projektovou dokumentaci a tím projekt stavby navrhl v souladu s územním plánováním v dotčeném území a podle toho navrhl technické řešení stavby. Navržené technické řešení v rámci zpracovávání P se zhotovitel zavazuje veřejnoprávně projednat a zajistit podklady pro podání žádosti o vydání stavebního povolení, které bude vydávat Drážní úřad Praha, sekce stavební, oblast Plzeň.</w:t>
      </w:r>
    </w:p>
    <w:p w:rsidR="00D5267A" w:rsidRPr="002F1F37" w:rsidRDefault="00D5267A" w:rsidP="00F01AF6">
      <w:pPr>
        <w:ind w:left="1418"/>
        <w:jc w:val="both"/>
        <w:rPr>
          <w:rFonts w:ascii="Calibri" w:hAnsi="Calibri" w:cs="Calibri"/>
          <w:bCs/>
          <w:sz w:val="20"/>
          <w:szCs w:val="20"/>
        </w:rPr>
      </w:pPr>
    </w:p>
    <w:p w:rsidR="009C0694" w:rsidRPr="002F1F37" w:rsidRDefault="009C0694" w:rsidP="00F01AF6">
      <w:pPr>
        <w:ind w:left="1418"/>
        <w:jc w:val="both"/>
        <w:rPr>
          <w:rFonts w:ascii="Calibri" w:hAnsi="Calibri" w:cs="Calibri"/>
          <w:bCs/>
          <w:sz w:val="20"/>
          <w:szCs w:val="20"/>
        </w:rPr>
      </w:pPr>
      <w:r w:rsidRPr="002F1F37">
        <w:rPr>
          <w:rFonts w:ascii="Calibri" w:hAnsi="Calibri" w:cs="Calibri"/>
          <w:bCs/>
          <w:sz w:val="20"/>
          <w:szCs w:val="20"/>
        </w:rPr>
        <w:t>Zhotovitel projektu současně navrhne a s vlastníky nemovitostí dotčených stavbou projedná varianty majetkoprávního vyrovnání a to v souladu s vyjádřeními jednotlivých vlastníků, která jsou součástí PD v části H.</w:t>
      </w:r>
      <w:r w:rsidR="00D5267A" w:rsidRPr="002F1F37">
        <w:rPr>
          <w:rFonts w:ascii="Calibri" w:hAnsi="Calibri" w:cs="Calibri"/>
          <w:bCs/>
          <w:sz w:val="20"/>
          <w:szCs w:val="20"/>
        </w:rPr>
        <w:t xml:space="preserve"> </w:t>
      </w:r>
      <w:r w:rsidRPr="002F1F37">
        <w:rPr>
          <w:rFonts w:ascii="Calibri" w:hAnsi="Calibri" w:cs="Calibri"/>
          <w:bCs/>
          <w:sz w:val="20"/>
          <w:szCs w:val="20"/>
        </w:rPr>
        <w:t>Budou obnovena vyjádření provozovatelů a správců možných podzemních řádů a vlastníků dotčených nemovitostí.</w:t>
      </w:r>
    </w:p>
    <w:p w:rsidR="0068216D" w:rsidRPr="002F1F37" w:rsidRDefault="0068216D" w:rsidP="00F01AF6">
      <w:pPr>
        <w:ind w:left="1418"/>
        <w:jc w:val="both"/>
        <w:rPr>
          <w:rFonts w:ascii="Calibri" w:hAnsi="Calibri" w:cs="Calibri"/>
          <w:sz w:val="20"/>
          <w:szCs w:val="20"/>
        </w:rPr>
      </w:pPr>
    </w:p>
    <w:p w:rsidR="009C0694" w:rsidRPr="002F1F37" w:rsidRDefault="009C0694" w:rsidP="00F01AF6">
      <w:pPr>
        <w:ind w:left="1418"/>
        <w:jc w:val="both"/>
        <w:rPr>
          <w:rFonts w:ascii="Calibri" w:hAnsi="Calibri" w:cs="Calibri"/>
          <w:bCs/>
          <w:sz w:val="20"/>
          <w:szCs w:val="20"/>
        </w:rPr>
      </w:pPr>
      <w:r w:rsidRPr="002F1F37">
        <w:rPr>
          <w:rFonts w:ascii="Calibri" w:hAnsi="Calibri" w:cs="Calibri"/>
          <w:bCs/>
          <w:sz w:val="20"/>
          <w:szCs w:val="20"/>
        </w:rPr>
        <w:t>Zhotovitel využije veškeré použitelné průzkumy, provedené v rámci přípravy staveb „Průjezd uzlem Plzeň ve směru III. TŽK“ z r. 2008 a „Uzel Plzeň, 3. stavba – přesmyk domažlické trati“ z r. 2013 a dle potřeby zajistí provedení doplňkových průzkumů, nutných pro zpracování této projektové dokumentace. Součástí projektu je i provedení pyrotechnického průzkumu.</w:t>
      </w:r>
    </w:p>
    <w:p w:rsidR="000A1A98" w:rsidRPr="002F1F37" w:rsidRDefault="000A1A98" w:rsidP="00F01AF6">
      <w:pPr>
        <w:ind w:left="1418"/>
        <w:jc w:val="both"/>
        <w:rPr>
          <w:rFonts w:ascii="Calibri" w:hAnsi="Calibri" w:cs="Calibri"/>
          <w:bCs/>
          <w:sz w:val="20"/>
          <w:szCs w:val="20"/>
        </w:rPr>
      </w:pPr>
    </w:p>
    <w:p w:rsidR="009C0694" w:rsidRPr="002F1F37" w:rsidRDefault="009C0694" w:rsidP="00F01AF6">
      <w:pPr>
        <w:ind w:left="1418"/>
        <w:jc w:val="both"/>
        <w:rPr>
          <w:rFonts w:ascii="Calibri" w:hAnsi="Calibri" w:cs="Calibri"/>
          <w:bCs/>
          <w:sz w:val="20"/>
          <w:szCs w:val="20"/>
        </w:rPr>
      </w:pPr>
      <w:r w:rsidRPr="002F1F37">
        <w:rPr>
          <w:rFonts w:ascii="Calibri" w:hAnsi="Calibri" w:cs="Calibri"/>
          <w:bCs/>
          <w:sz w:val="20"/>
          <w:szCs w:val="20"/>
        </w:rPr>
        <w:t>Práce zhotovitele bude ukončena po resortním schválení projektu stavby</w:t>
      </w:r>
      <w:r w:rsidR="00E30E7B" w:rsidRPr="002F1F37">
        <w:rPr>
          <w:rFonts w:ascii="Calibri" w:hAnsi="Calibri" w:cs="Calibri"/>
          <w:bCs/>
          <w:sz w:val="20"/>
          <w:szCs w:val="20"/>
        </w:rPr>
        <w:t xml:space="preserve">, </w:t>
      </w:r>
      <w:r w:rsidRPr="002F1F37">
        <w:rPr>
          <w:rFonts w:ascii="Calibri" w:hAnsi="Calibri" w:cs="Calibri"/>
          <w:bCs/>
          <w:sz w:val="20"/>
          <w:szCs w:val="20"/>
        </w:rPr>
        <w:t>vydání stavebního povolení pro stavbu „Uzel Plzeň, 3. Stavba – přesmyk domažlické trat</w:t>
      </w:r>
      <w:r w:rsidR="00E30E7B" w:rsidRPr="002F1F37">
        <w:rPr>
          <w:rFonts w:ascii="Calibri" w:hAnsi="Calibri" w:cs="Calibri"/>
          <w:bCs/>
          <w:sz w:val="20"/>
          <w:szCs w:val="20"/>
        </w:rPr>
        <w:t>i“ příslušnými stavebními úřady a ukončení autorského dozoru.</w:t>
      </w:r>
    </w:p>
    <w:p w:rsidR="000A1A98" w:rsidRPr="002F1F37" w:rsidRDefault="000A1A98" w:rsidP="00F01AF6">
      <w:pPr>
        <w:ind w:left="1418"/>
        <w:jc w:val="both"/>
        <w:rPr>
          <w:rFonts w:ascii="Calibri" w:hAnsi="Calibri" w:cs="Calibri"/>
          <w:b/>
          <w:bCs/>
          <w:sz w:val="20"/>
          <w:szCs w:val="20"/>
        </w:rPr>
      </w:pPr>
    </w:p>
    <w:p w:rsidR="0023158C" w:rsidRPr="002F1F37" w:rsidRDefault="009C0694" w:rsidP="00F01AF6">
      <w:pPr>
        <w:ind w:left="1418"/>
        <w:jc w:val="both"/>
        <w:rPr>
          <w:rFonts w:ascii="Calibri" w:hAnsi="Calibri" w:cs="Calibri"/>
          <w:bCs/>
          <w:sz w:val="20"/>
          <w:szCs w:val="20"/>
        </w:rPr>
      </w:pPr>
      <w:r w:rsidRPr="002F1F37">
        <w:rPr>
          <w:rFonts w:ascii="Calibri" w:hAnsi="Calibri" w:cs="Calibri"/>
          <w:bCs/>
          <w:sz w:val="20"/>
          <w:szCs w:val="20"/>
        </w:rPr>
        <w:t xml:space="preserve">Projekt bude zpracován v rozsahu aktualizované vnitropodnikové směrnice SŽDC, </w:t>
      </w:r>
      <w:proofErr w:type="spellStart"/>
      <w:r w:rsidRPr="002F1F37">
        <w:rPr>
          <w:rFonts w:ascii="Calibri" w:hAnsi="Calibri" w:cs="Calibri"/>
          <w:bCs/>
          <w:sz w:val="20"/>
          <w:szCs w:val="20"/>
        </w:rPr>
        <w:t>s.o</w:t>
      </w:r>
      <w:proofErr w:type="spellEnd"/>
      <w:r w:rsidRPr="002F1F37">
        <w:rPr>
          <w:rFonts w:ascii="Calibri" w:hAnsi="Calibri" w:cs="Calibri"/>
          <w:bCs/>
          <w:sz w:val="20"/>
          <w:szCs w:val="20"/>
        </w:rPr>
        <w:t>., č. 11/2006 – Dokumentace pro přípravu staveb na železničních drahách celostátních a regionálních, změna č.1, platná od 1.6.2010.</w:t>
      </w:r>
    </w:p>
    <w:p w:rsidR="0023158C" w:rsidRPr="002F1F37" w:rsidRDefault="0023158C" w:rsidP="00F01AF6">
      <w:pPr>
        <w:ind w:left="1418"/>
        <w:jc w:val="both"/>
        <w:rPr>
          <w:rFonts w:ascii="Calibri" w:hAnsi="Calibri" w:cs="Calibri"/>
          <w:bCs/>
          <w:sz w:val="20"/>
          <w:szCs w:val="20"/>
        </w:rPr>
      </w:pPr>
    </w:p>
    <w:p w:rsidR="00493CF7" w:rsidRPr="002F1F37" w:rsidRDefault="00493CF7" w:rsidP="00177677">
      <w:pPr>
        <w:ind w:left="1418"/>
        <w:jc w:val="both"/>
        <w:rPr>
          <w:rFonts w:ascii="Calibri" w:hAnsi="Calibri" w:cs="Calibri"/>
          <w:sz w:val="20"/>
          <w:szCs w:val="20"/>
        </w:rPr>
      </w:pPr>
      <w:r w:rsidRPr="002F1F37">
        <w:rPr>
          <w:rFonts w:ascii="Calibri" w:hAnsi="Calibri" w:cs="Calibri"/>
          <w:sz w:val="20"/>
          <w:szCs w:val="20"/>
        </w:rPr>
        <w:t xml:space="preserve">Bližší specifikace předmětu plnění veřejné zakázky je upravena v dalších částech zadávací  </w:t>
      </w:r>
    </w:p>
    <w:p w:rsidR="00E7035B" w:rsidRPr="002F1F37" w:rsidRDefault="00493CF7" w:rsidP="00493CF7">
      <w:pPr>
        <w:jc w:val="both"/>
        <w:rPr>
          <w:rFonts w:ascii="Calibri" w:hAnsi="Calibri" w:cs="Calibri"/>
          <w:sz w:val="20"/>
          <w:szCs w:val="20"/>
        </w:rPr>
      </w:pPr>
      <w:r w:rsidRPr="002F1F37">
        <w:rPr>
          <w:rFonts w:ascii="Calibri" w:hAnsi="Calibri" w:cs="Calibri"/>
          <w:sz w:val="20"/>
          <w:szCs w:val="20"/>
        </w:rPr>
        <w:t xml:space="preserve">                               dokumentace.</w:t>
      </w:r>
    </w:p>
    <w:p w:rsidR="00B574F0" w:rsidRPr="002F1F37" w:rsidRDefault="00B574F0" w:rsidP="00493CF7">
      <w:pPr>
        <w:tabs>
          <w:tab w:val="left" w:pos="5730"/>
        </w:tabs>
        <w:spacing w:line="320" w:lineRule="atLeast"/>
        <w:ind w:left="1418"/>
        <w:jc w:val="both"/>
        <w:rPr>
          <w:rFonts w:ascii="Calibri" w:hAnsi="Calibri" w:cs="Calibri"/>
          <w:sz w:val="22"/>
          <w:szCs w:val="22"/>
        </w:rPr>
      </w:pPr>
      <w:r w:rsidRPr="002F1F37">
        <w:rPr>
          <w:rFonts w:ascii="Calibri" w:hAnsi="Calibri" w:cs="Calibri"/>
          <w:sz w:val="22"/>
          <w:szCs w:val="22"/>
        </w:rPr>
        <w:tab/>
      </w:r>
    </w:p>
    <w:p w:rsidR="00B574F0" w:rsidRPr="002F1F37" w:rsidRDefault="00B574F0" w:rsidP="00F24A21">
      <w:pPr>
        <w:pStyle w:val="Odstavecseseznamem"/>
        <w:numPr>
          <w:ilvl w:val="1"/>
          <w:numId w:val="29"/>
        </w:numPr>
        <w:rPr>
          <w:rFonts w:ascii="Calibri" w:hAnsi="Calibri" w:cs="Calibri"/>
          <w:sz w:val="20"/>
          <w:szCs w:val="20"/>
        </w:rPr>
      </w:pPr>
      <w:r w:rsidRPr="002F1F37">
        <w:rPr>
          <w:rFonts w:ascii="Calibri" w:hAnsi="Calibri" w:cs="Calibri"/>
          <w:sz w:val="20"/>
          <w:szCs w:val="20"/>
        </w:rPr>
        <w:t xml:space="preserve">      </w:t>
      </w:r>
      <w:r w:rsidR="00800CAB" w:rsidRPr="002F1F37">
        <w:rPr>
          <w:rFonts w:ascii="Calibri" w:hAnsi="Calibri" w:cs="Calibri"/>
          <w:sz w:val="20"/>
          <w:szCs w:val="20"/>
        </w:rPr>
        <w:tab/>
      </w:r>
      <w:r w:rsidRPr="002F1F37">
        <w:rPr>
          <w:rFonts w:ascii="Calibri" w:hAnsi="Calibri" w:cs="Calibri"/>
          <w:sz w:val="20"/>
          <w:szCs w:val="20"/>
        </w:rPr>
        <w:t>Klasifikace předmětu veřejné zakázky</w:t>
      </w:r>
    </w:p>
    <w:p w:rsidR="00F614EC" w:rsidRPr="002F1F37" w:rsidRDefault="00F614EC" w:rsidP="00F614EC">
      <w:pPr>
        <w:pStyle w:val="Odstavecseseznamem"/>
        <w:ind w:left="1069"/>
        <w:rPr>
          <w:rFonts w:ascii="Calibri" w:hAnsi="Calibri" w:cs="Calibri"/>
          <w:sz w:val="20"/>
          <w:szCs w:val="20"/>
        </w:rPr>
      </w:pPr>
    </w:p>
    <w:p w:rsidR="00F614EC" w:rsidRPr="002F1F37" w:rsidRDefault="00F614EC" w:rsidP="00F614EC">
      <w:pPr>
        <w:pStyle w:val="Odstavecseseznamem"/>
        <w:numPr>
          <w:ilvl w:val="0"/>
          <w:numId w:val="33"/>
        </w:numPr>
        <w:ind w:left="1701" w:hanging="283"/>
        <w:rPr>
          <w:rFonts w:asciiTheme="minorHAnsi" w:hAnsiTheme="minorHAnsi" w:cstheme="minorHAnsi"/>
          <w:sz w:val="20"/>
          <w:szCs w:val="20"/>
        </w:rPr>
      </w:pPr>
      <w:r w:rsidRPr="002F1F37">
        <w:rPr>
          <w:rFonts w:asciiTheme="minorHAnsi" w:hAnsiTheme="minorHAnsi" w:cstheme="minorHAnsi"/>
          <w:sz w:val="20"/>
          <w:szCs w:val="20"/>
        </w:rPr>
        <w:t>kód CPV 71311230-2 – Železniční stavitelství</w:t>
      </w:r>
    </w:p>
    <w:p w:rsidR="00F614EC" w:rsidRPr="002F1F37" w:rsidRDefault="00F614EC" w:rsidP="00F614EC">
      <w:pPr>
        <w:pStyle w:val="Odstavecseseznamem"/>
        <w:numPr>
          <w:ilvl w:val="0"/>
          <w:numId w:val="33"/>
        </w:numPr>
        <w:spacing w:line="320" w:lineRule="atLeast"/>
        <w:ind w:left="1701" w:hanging="283"/>
        <w:jc w:val="both"/>
        <w:rPr>
          <w:rFonts w:ascii="Calibri" w:hAnsi="Calibri" w:cs="Calibri"/>
          <w:sz w:val="20"/>
          <w:szCs w:val="20"/>
        </w:rPr>
      </w:pPr>
      <w:r w:rsidRPr="002F1F37">
        <w:rPr>
          <w:rFonts w:ascii="Calibri" w:hAnsi="Calibri" w:cs="Calibri"/>
          <w:sz w:val="20"/>
          <w:szCs w:val="20"/>
        </w:rPr>
        <w:t xml:space="preserve">kód CPV </w:t>
      </w:r>
      <w:r w:rsidRPr="002F1F37">
        <w:rPr>
          <w:rFonts w:asciiTheme="minorHAnsi" w:hAnsiTheme="minorHAnsi" w:cstheme="minorHAnsi"/>
          <w:sz w:val="20"/>
          <w:szCs w:val="20"/>
        </w:rPr>
        <w:t>71322000-1 - Technické projekty pro provádění stavebně inženýrských prací</w:t>
      </w:r>
    </w:p>
    <w:p w:rsidR="00B574F0" w:rsidRPr="002F1F37" w:rsidRDefault="00B574F0" w:rsidP="00993799">
      <w:pPr>
        <w:spacing w:line="320" w:lineRule="atLeast"/>
        <w:ind w:left="1418"/>
        <w:jc w:val="both"/>
        <w:rPr>
          <w:rFonts w:ascii="Calibri" w:hAnsi="Calibri" w:cs="Calibri"/>
          <w:sz w:val="20"/>
          <w:szCs w:val="20"/>
        </w:rPr>
      </w:pPr>
    </w:p>
    <w:p w:rsidR="00B574F0" w:rsidRPr="002F1F37" w:rsidRDefault="00B574F0" w:rsidP="00F24A21">
      <w:pPr>
        <w:numPr>
          <w:ilvl w:val="1"/>
          <w:numId w:val="29"/>
        </w:numPr>
        <w:ind w:left="1418" w:hanging="709"/>
        <w:rPr>
          <w:rFonts w:ascii="Calibri" w:hAnsi="Calibri" w:cs="Calibri"/>
          <w:sz w:val="20"/>
          <w:szCs w:val="20"/>
        </w:rPr>
      </w:pPr>
      <w:r w:rsidRPr="002F1F37">
        <w:rPr>
          <w:rFonts w:ascii="Calibri" w:hAnsi="Calibri" w:cs="Calibri"/>
          <w:sz w:val="20"/>
          <w:szCs w:val="20"/>
        </w:rPr>
        <w:t>Závaznost požadavků zadavatele</w:t>
      </w:r>
    </w:p>
    <w:p w:rsidR="00B574F0" w:rsidRPr="002F1F37" w:rsidRDefault="00B574F0" w:rsidP="00993799">
      <w:pPr>
        <w:ind w:left="1414"/>
        <w:rPr>
          <w:rFonts w:ascii="Calibri" w:hAnsi="Calibri" w:cs="Calibri"/>
          <w:sz w:val="20"/>
          <w:szCs w:val="20"/>
        </w:rPr>
      </w:pPr>
    </w:p>
    <w:p w:rsidR="00B574F0" w:rsidRPr="002F1F37" w:rsidRDefault="00B574F0" w:rsidP="00993799">
      <w:pPr>
        <w:pStyle w:val="Zkladntext"/>
        <w:spacing w:line="240" w:lineRule="auto"/>
        <w:ind w:left="1418"/>
        <w:jc w:val="both"/>
        <w:rPr>
          <w:rFonts w:ascii="Calibri" w:hAnsi="Calibri" w:cs="Calibri"/>
          <w:sz w:val="20"/>
          <w:szCs w:val="20"/>
        </w:rPr>
      </w:pPr>
      <w:r w:rsidRPr="002F1F37">
        <w:rPr>
          <w:rFonts w:ascii="Calibri" w:hAnsi="Calibri" w:cs="Calibri"/>
          <w:sz w:val="20"/>
          <w:szCs w:val="20"/>
        </w:rPr>
        <w:lastRenderedPageBreak/>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w:t>
      </w:r>
      <w:r w:rsidR="000255A0" w:rsidRPr="002F1F37">
        <w:rPr>
          <w:rFonts w:ascii="Calibri" w:hAnsi="Calibri" w:cs="Calibri"/>
          <w:sz w:val="20"/>
          <w:szCs w:val="20"/>
        </w:rPr>
        <w:t xml:space="preserve">obchodní firmy, názvy nebo jména a příjmení, </w:t>
      </w:r>
      <w:r w:rsidRPr="002F1F37">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2F1F37" w:rsidRDefault="00B574F0" w:rsidP="004E4825">
      <w:pPr>
        <w:tabs>
          <w:tab w:val="left" w:pos="851"/>
        </w:tabs>
        <w:jc w:val="both"/>
        <w:rPr>
          <w:rFonts w:ascii="Calibri" w:hAnsi="Calibri" w:cs="Calibri"/>
          <w:b/>
          <w:bCs/>
          <w:sz w:val="20"/>
          <w:szCs w:val="20"/>
        </w:rPr>
      </w:pPr>
    </w:p>
    <w:p w:rsidR="00B574F0" w:rsidRPr="002F1F37"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60191157"/>
      <w:r w:rsidRPr="002F1F37">
        <w:rPr>
          <w:rFonts w:ascii="Calibri" w:hAnsi="Calibri" w:cs="Calibri"/>
          <w:kern w:val="28"/>
          <w:sz w:val="24"/>
          <w:szCs w:val="24"/>
          <w:lang w:val="cs-CZ"/>
        </w:rPr>
        <w:t>ZDROJE FINANCOVÁNÍ</w:t>
      </w:r>
      <w:bookmarkEnd w:id="11"/>
      <w:bookmarkEnd w:id="12"/>
    </w:p>
    <w:p w:rsidR="00B574F0" w:rsidRPr="002F1F37" w:rsidRDefault="00B574F0" w:rsidP="004E4825">
      <w:pPr>
        <w:tabs>
          <w:tab w:val="left" w:pos="1276"/>
        </w:tabs>
        <w:ind w:left="1276" w:hanging="424"/>
        <w:jc w:val="both"/>
        <w:rPr>
          <w:rFonts w:ascii="Calibri" w:hAnsi="Calibri" w:cs="Calibri"/>
          <w:sz w:val="20"/>
          <w:szCs w:val="20"/>
        </w:rPr>
      </w:pPr>
    </w:p>
    <w:p w:rsidR="00B574F0" w:rsidRPr="002F1F37" w:rsidRDefault="00B574F0" w:rsidP="00D141B4">
      <w:pPr>
        <w:tabs>
          <w:tab w:val="num" w:pos="3563"/>
        </w:tabs>
        <w:ind w:left="1418" w:hanging="709"/>
        <w:jc w:val="both"/>
        <w:rPr>
          <w:rFonts w:ascii="Calibri" w:hAnsi="Calibri" w:cs="Calibri"/>
          <w:sz w:val="20"/>
          <w:szCs w:val="20"/>
        </w:rPr>
      </w:pPr>
      <w:r w:rsidRPr="002F1F37">
        <w:rPr>
          <w:rFonts w:ascii="Calibri" w:hAnsi="Calibri" w:cs="Calibri"/>
          <w:sz w:val="20"/>
          <w:szCs w:val="20"/>
        </w:rPr>
        <w:t>5.1</w:t>
      </w:r>
      <w:bookmarkStart w:id="13" w:name="_Ref310242977"/>
      <w:r w:rsidRPr="002F1F37">
        <w:rPr>
          <w:rFonts w:ascii="Calibri" w:hAnsi="Calibri" w:cs="Calibri"/>
          <w:sz w:val="20"/>
          <w:szCs w:val="20"/>
        </w:rPr>
        <w:t xml:space="preserve">      </w:t>
      </w:r>
      <w:r w:rsidRPr="002F1F37">
        <w:rPr>
          <w:rFonts w:ascii="Calibri" w:hAnsi="Calibri" w:cs="Calibri"/>
          <w:sz w:val="20"/>
          <w:szCs w:val="20"/>
        </w:rPr>
        <w:tab/>
      </w:r>
      <w:r w:rsidR="006E3416" w:rsidRPr="002F1F37">
        <w:rPr>
          <w:rFonts w:ascii="Calibri" w:hAnsi="Calibri" w:cs="Calibri"/>
          <w:sz w:val="20"/>
          <w:szCs w:val="20"/>
        </w:rPr>
        <w:t>V  době zadání veřejné zakázky se předpokládá financování této veřejné zakázky z prostředků</w:t>
      </w:r>
      <w:r w:rsidR="006E3416" w:rsidRPr="002F1F37">
        <w:t xml:space="preserve"> </w:t>
      </w:r>
      <w:r w:rsidR="006E3416" w:rsidRPr="002F1F37">
        <w:rPr>
          <w:rFonts w:ascii="Calibri" w:hAnsi="Calibri" w:cs="Calibri"/>
          <w:sz w:val="20"/>
          <w:szCs w:val="20"/>
        </w:rPr>
        <w:t xml:space="preserve">České republiky – Státního fondu dopravní infrastruktury.  Dále se předpokládá, že zakázka bude spolufinancovaná z prostředků EU z </w:t>
      </w:r>
      <w:r w:rsidR="0066078B" w:rsidRPr="002F1F37">
        <w:rPr>
          <w:rFonts w:ascii="Calibri" w:hAnsi="Calibri" w:cs="Calibri"/>
          <w:sz w:val="20"/>
          <w:szCs w:val="20"/>
        </w:rPr>
        <w:t>Operačního programu Doprava</w:t>
      </w:r>
      <w:r w:rsidR="006E3416" w:rsidRPr="002F1F37">
        <w:rPr>
          <w:rFonts w:ascii="Calibri" w:hAnsi="Calibri" w:cs="Calibri"/>
          <w:sz w:val="20"/>
          <w:szCs w:val="20"/>
        </w:rPr>
        <w:t xml:space="preserve">. Dodavatel je povinen umožnit osobám oprávněným k výkonu kontroly projektu, z něhož je zakázka hrazena, provést kontrolu dokladů souvisejících s plněním zakázky, vyplývající ze zákona č.320/2001 Sb. </w:t>
      </w:r>
      <w:r w:rsidR="00800CAB" w:rsidRPr="002F1F37">
        <w:rPr>
          <w:rFonts w:ascii="Calibri" w:hAnsi="Calibri" w:cs="Calibri"/>
          <w:sz w:val="20"/>
          <w:szCs w:val="20"/>
        </w:rPr>
        <w:t xml:space="preserve"> </w:t>
      </w:r>
      <w:bookmarkEnd w:id="13"/>
    </w:p>
    <w:p w:rsidR="00B574F0" w:rsidRPr="002F1F37" w:rsidRDefault="00B574F0" w:rsidP="004E4825">
      <w:pPr>
        <w:tabs>
          <w:tab w:val="num" w:pos="3563"/>
        </w:tabs>
        <w:ind w:left="1418"/>
        <w:jc w:val="both"/>
        <w:rPr>
          <w:rFonts w:ascii="Calibri" w:hAnsi="Calibri" w:cs="Calibri"/>
          <w:sz w:val="20"/>
          <w:szCs w:val="20"/>
        </w:rPr>
      </w:pPr>
      <w:r w:rsidRPr="002F1F37">
        <w:rPr>
          <w:rFonts w:ascii="Calibri" w:hAnsi="Calibri" w:cs="Calibri"/>
          <w:sz w:val="20"/>
          <w:szCs w:val="20"/>
        </w:rPr>
        <w:t xml:space="preserve"> </w:t>
      </w:r>
    </w:p>
    <w:p w:rsidR="00B574F0" w:rsidRPr="002F1F37" w:rsidRDefault="00B574F0" w:rsidP="00F24A21">
      <w:pPr>
        <w:pStyle w:val="Odstavecseseznamem"/>
        <w:numPr>
          <w:ilvl w:val="1"/>
          <w:numId w:val="29"/>
        </w:numPr>
        <w:ind w:left="1418" w:hanging="709"/>
        <w:jc w:val="both"/>
        <w:rPr>
          <w:rFonts w:ascii="Calibri" w:hAnsi="Calibri" w:cs="Calibri"/>
          <w:sz w:val="20"/>
          <w:szCs w:val="20"/>
        </w:rPr>
      </w:pPr>
      <w:r w:rsidRPr="002F1F37">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B574F0" w:rsidRPr="002F1F37" w:rsidRDefault="00B574F0" w:rsidP="00F22C2A">
      <w:pPr>
        <w:pStyle w:val="Odstavecseseznamem"/>
        <w:ind w:left="709"/>
        <w:jc w:val="both"/>
        <w:rPr>
          <w:rFonts w:ascii="Calibri" w:hAnsi="Calibri" w:cs="Calibri"/>
          <w:sz w:val="20"/>
          <w:szCs w:val="20"/>
        </w:rPr>
      </w:pPr>
    </w:p>
    <w:p w:rsidR="00B574F0" w:rsidRPr="002F1F37" w:rsidRDefault="00B574F0" w:rsidP="00F24A21">
      <w:pPr>
        <w:pStyle w:val="Odstavecseseznamem"/>
        <w:numPr>
          <w:ilvl w:val="1"/>
          <w:numId w:val="29"/>
        </w:numPr>
        <w:ind w:left="1418" w:hanging="709"/>
        <w:jc w:val="both"/>
        <w:rPr>
          <w:rFonts w:ascii="Calibri" w:hAnsi="Calibri" w:cs="Calibri"/>
          <w:sz w:val="20"/>
          <w:szCs w:val="20"/>
        </w:rPr>
      </w:pPr>
      <w:r w:rsidRPr="002F1F37">
        <w:rPr>
          <w:rFonts w:ascii="Calibri" w:hAnsi="Calibri" w:cs="Calibri"/>
          <w:sz w:val="20"/>
          <w:szCs w:val="20"/>
        </w:rPr>
        <w:t>Předpokládaná hodnota zakázky činí</w:t>
      </w:r>
      <w:r w:rsidR="00800CAB" w:rsidRPr="002F1F37">
        <w:rPr>
          <w:rFonts w:ascii="Calibri" w:hAnsi="Calibri" w:cs="Calibri"/>
          <w:sz w:val="20"/>
          <w:szCs w:val="20"/>
        </w:rPr>
        <w:t xml:space="preserve"> </w:t>
      </w:r>
      <w:r w:rsidR="006447A2" w:rsidRPr="002F1F37">
        <w:rPr>
          <w:rFonts w:ascii="Calibri" w:hAnsi="Calibri" w:cs="Calibri"/>
          <w:b/>
          <w:sz w:val="20"/>
          <w:szCs w:val="20"/>
        </w:rPr>
        <w:t>51 690 000</w:t>
      </w:r>
      <w:r w:rsidR="008F7AC1" w:rsidRPr="002F1F37">
        <w:rPr>
          <w:rFonts w:ascii="Calibri" w:hAnsi="Calibri" w:cs="Calibri"/>
          <w:b/>
          <w:sz w:val="20"/>
          <w:szCs w:val="20"/>
        </w:rPr>
        <w:t>,-</w:t>
      </w:r>
      <w:r w:rsidRPr="002F1F37">
        <w:rPr>
          <w:rFonts w:ascii="Calibri" w:hAnsi="Calibri" w:cs="Calibri"/>
          <w:b/>
          <w:sz w:val="20"/>
          <w:szCs w:val="20"/>
        </w:rPr>
        <w:t xml:space="preserve"> Kč</w:t>
      </w:r>
      <w:r w:rsidRPr="002F1F37">
        <w:rPr>
          <w:rFonts w:ascii="Calibri" w:hAnsi="Calibri" w:cs="Calibri"/>
          <w:sz w:val="20"/>
          <w:szCs w:val="20"/>
        </w:rPr>
        <w:t xml:space="preserve"> (bez DPH).</w:t>
      </w:r>
    </w:p>
    <w:p w:rsidR="00B574F0" w:rsidRPr="002F1F37" w:rsidRDefault="00B574F0" w:rsidP="00F22C2A">
      <w:pPr>
        <w:pStyle w:val="Odstavecseseznamem"/>
        <w:ind w:left="709"/>
        <w:jc w:val="both"/>
        <w:rPr>
          <w:rFonts w:ascii="Calibri" w:hAnsi="Calibri" w:cs="Calibri"/>
          <w:sz w:val="20"/>
          <w:szCs w:val="20"/>
        </w:rPr>
      </w:pPr>
    </w:p>
    <w:p w:rsidR="00B574F0" w:rsidRPr="002F1F37" w:rsidRDefault="00B574F0" w:rsidP="004E4825">
      <w:pPr>
        <w:tabs>
          <w:tab w:val="num" w:pos="3563"/>
        </w:tabs>
        <w:ind w:left="1418"/>
        <w:jc w:val="both"/>
        <w:rPr>
          <w:rFonts w:ascii="Calibri" w:hAnsi="Calibri" w:cs="Calibri"/>
          <w:sz w:val="20"/>
          <w:szCs w:val="20"/>
        </w:rPr>
      </w:pPr>
      <w:r w:rsidRPr="002F1F37">
        <w:rPr>
          <w:rFonts w:ascii="Calibri" w:hAnsi="Calibri" w:cs="Calibri"/>
          <w:sz w:val="20"/>
          <w:szCs w:val="20"/>
        </w:rPr>
        <w:t xml:space="preserve"> </w:t>
      </w:r>
    </w:p>
    <w:p w:rsidR="00B574F0" w:rsidRPr="002F1F37"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60191158"/>
      <w:r w:rsidRPr="002F1F37">
        <w:rPr>
          <w:rFonts w:ascii="Calibri" w:hAnsi="Calibri" w:cs="Calibri"/>
          <w:kern w:val="28"/>
          <w:sz w:val="24"/>
          <w:szCs w:val="24"/>
          <w:lang w:val="cs-CZ"/>
        </w:rPr>
        <w:t>DODATEČNÉ INFORMACE K ZADÁVACÍM PODMÍNKÁM</w:t>
      </w:r>
      <w:bookmarkEnd w:id="14"/>
      <w:bookmarkEnd w:id="15"/>
    </w:p>
    <w:p w:rsidR="00B574F0" w:rsidRPr="002F1F37" w:rsidRDefault="00B574F0" w:rsidP="004E4825">
      <w:pPr>
        <w:tabs>
          <w:tab w:val="num" w:pos="3563"/>
        </w:tabs>
        <w:ind w:left="1418"/>
        <w:jc w:val="both"/>
        <w:rPr>
          <w:rFonts w:ascii="Calibri" w:hAnsi="Calibri" w:cs="Calibri"/>
          <w:sz w:val="20"/>
          <w:szCs w:val="20"/>
        </w:rPr>
      </w:pPr>
    </w:p>
    <w:p w:rsidR="00B574F0" w:rsidRPr="002F1F37" w:rsidRDefault="00B574F0" w:rsidP="00F22C2A">
      <w:p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6.1      </w:t>
      </w:r>
      <w:r w:rsidRPr="002F1F37">
        <w:rPr>
          <w:rFonts w:ascii="Calibri" w:hAnsi="Calibri" w:cs="Calibri"/>
          <w:sz w:val="20"/>
          <w:szCs w:val="20"/>
        </w:rPr>
        <w:tab/>
        <w:t>Dodavatel je oprávněn v souladu s ustanovením § 49 ZVZ, podávat písemné žádosti o dodatečné informace k zadávacím podmínkám. Písemná žádost musí být zadavateli doručena nejpozději 6 pracovních dnů před uplynutím lhůty pro podání nabídek. Zástupce zadavatele, resp. zadavatel</w:t>
      </w:r>
      <w:r w:rsidR="00977BA9" w:rsidRPr="002F1F37">
        <w:rPr>
          <w:rFonts w:ascii="Calibri" w:hAnsi="Calibri" w:cs="Calibri"/>
          <w:sz w:val="20"/>
          <w:szCs w:val="20"/>
        </w:rPr>
        <w:t>,</w:t>
      </w:r>
      <w:r w:rsidRPr="002F1F37">
        <w:rPr>
          <w:rFonts w:ascii="Calibri" w:hAnsi="Calibri" w:cs="Calibri"/>
          <w:sz w:val="20"/>
          <w:szCs w:val="20"/>
        </w:rPr>
        <w:t xml:space="preserve"> odešle dodatečné informace k zadávacím podmínkám, případně související dokumenty, nejpozději do 4 pracovních dnů po doručení žádosti dodavatele.</w:t>
      </w:r>
    </w:p>
    <w:p w:rsidR="00B574F0" w:rsidRPr="002F1F37" w:rsidRDefault="00B574F0" w:rsidP="004E4825">
      <w:pPr>
        <w:tabs>
          <w:tab w:val="num" w:pos="3563"/>
        </w:tabs>
        <w:ind w:left="1418"/>
        <w:jc w:val="both"/>
        <w:rPr>
          <w:rFonts w:ascii="Calibri" w:hAnsi="Calibri" w:cs="Calibri"/>
          <w:sz w:val="20"/>
          <w:szCs w:val="20"/>
        </w:rPr>
      </w:pPr>
    </w:p>
    <w:p w:rsidR="00B574F0" w:rsidRPr="002F1F37" w:rsidRDefault="00B574F0" w:rsidP="00F24A21">
      <w:pPr>
        <w:pStyle w:val="Odstavecseseznamem"/>
        <w:numPr>
          <w:ilvl w:val="1"/>
          <w:numId w:val="29"/>
        </w:numPr>
        <w:ind w:left="1418" w:hanging="709"/>
        <w:jc w:val="both"/>
        <w:rPr>
          <w:rFonts w:ascii="Calibri" w:hAnsi="Calibri" w:cs="Calibri"/>
          <w:sz w:val="20"/>
          <w:szCs w:val="20"/>
        </w:rPr>
      </w:pPr>
      <w:r w:rsidRPr="002F1F37">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2F1F37" w:rsidRDefault="00B574F0" w:rsidP="002B5680">
      <w:pPr>
        <w:tabs>
          <w:tab w:val="num" w:pos="3563"/>
        </w:tabs>
        <w:ind w:left="1418"/>
        <w:jc w:val="both"/>
        <w:rPr>
          <w:rFonts w:ascii="Calibri" w:hAnsi="Calibri" w:cs="Calibri"/>
          <w:sz w:val="20"/>
          <w:szCs w:val="20"/>
        </w:rPr>
      </w:pPr>
    </w:p>
    <w:p w:rsidR="00B574F0" w:rsidRPr="002F1F37"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60191159"/>
      <w:r w:rsidRPr="002F1F37">
        <w:rPr>
          <w:rFonts w:ascii="Calibri" w:hAnsi="Calibri" w:cs="Calibri"/>
          <w:kern w:val="28"/>
          <w:sz w:val="24"/>
          <w:szCs w:val="24"/>
          <w:lang w:val="cs-CZ"/>
        </w:rPr>
        <w:t>ZMĚNY ZADÁVACÍCH PODMÍNEK</w:t>
      </w:r>
      <w:bookmarkEnd w:id="16"/>
      <w:bookmarkEnd w:id="17"/>
      <w:r w:rsidRPr="002F1F37">
        <w:rPr>
          <w:rFonts w:ascii="Calibri" w:hAnsi="Calibri" w:cs="Calibri"/>
          <w:kern w:val="28"/>
          <w:sz w:val="24"/>
          <w:szCs w:val="24"/>
          <w:lang w:val="cs-CZ"/>
        </w:rPr>
        <w:t xml:space="preserve"> </w:t>
      </w:r>
    </w:p>
    <w:p w:rsidR="00B574F0" w:rsidRPr="002F1F37" w:rsidRDefault="00B574F0" w:rsidP="002B5680">
      <w:pPr>
        <w:rPr>
          <w:rFonts w:ascii="Calibri" w:hAnsi="Calibri" w:cs="Calibri"/>
          <w:sz w:val="20"/>
          <w:szCs w:val="20"/>
        </w:rPr>
      </w:pPr>
    </w:p>
    <w:p w:rsidR="00B574F0" w:rsidRPr="002F1F37"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2F1F37">
        <w:rPr>
          <w:rFonts w:ascii="Calibri" w:hAnsi="Calibri" w:cs="Calibri"/>
          <w:sz w:val="20"/>
          <w:szCs w:val="20"/>
        </w:rPr>
        <w:t>Zadavatel si vyhrazuje právo dodatečně změnit či doplnit zadávací podmínky této veřejné zakázky.</w:t>
      </w:r>
    </w:p>
    <w:p w:rsidR="00B574F0" w:rsidRPr="002F1F37" w:rsidRDefault="00B574F0" w:rsidP="002B5680">
      <w:pPr>
        <w:tabs>
          <w:tab w:val="num" w:pos="3563"/>
        </w:tabs>
        <w:ind w:left="1418"/>
        <w:jc w:val="both"/>
        <w:rPr>
          <w:rFonts w:ascii="Calibri" w:hAnsi="Calibri" w:cs="Calibri"/>
          <w:sz w:val="20"/>
          <w:szCs w:val="20"/>
        </w:rPr>
      </w:pPr>
    </w:p>
    <w:p w:rsidR="00B574F0" w:rsidRPr="002F1F37" w:rsidRDefault="00B574F0" w:rsidP="00CC300A">
      <w:pPr>
        <w:tabs>
          <w:tab w:val="num" w:pos="3563"/>
        </w:tabs>
        <w:ind w:left="1418" w:hanging="709"/>
        <w:jc w:val="both"/>
        <w:rPr>
          <w:rFonts w:ascii="Calibri" w:hAnsi="Calibri" w:cs="Calibri"/>
          <w:sz w:val="20"/>
          <w:szCs w:val="20"/>
        </w:rPr>
      </w:pPr>
      <w:r w:rsidRPr="002F1F37">
        <w:rPr>
          <w:rFonts w:ascii="Calibri" w:hAnsi="Calibri" w:cs="Calibri"/>
          <w:sz w:val="20"/>
          <w:szCs w:val="20"/>
        </w:rPr>
        <w:t xml:space="preserve">7.2      </w:t>
      </w:r>
      <w:r w:rsidR="00FB1EDD" w:rsidRPr="002F1F37">
        <w:rPr>
          <w:rFonts w:ascii="Calibri" w:hAnsi="Calibri" w:cs="Calibri"/>
          <w:sz w:val="20"/>
          <w:szCs w:val="20"/>
        </w:rPr>
        <w:tab/>
      </w:r>
      <w:r w:rsidRPr="002F1F37">
        <w:rPr>
          <w:rFonts w:ascii="Calibri" w:hAnsi="Calibri" w:cs="Calibri"/>
          <w:sz w:val="20"/>
          <w:szCs w:val="20"/>
        </w:rPr>
        <w:t xml:space="preserve">Každé doplnění / každá změna zadávacích podmínek této veřejné zakázky bude tvořit jejich součást a její písemné vyhotovení bude odesláno současně všem dodavatelům, kteří požádali o poskytnutí zadávací dokumentace nebo kterým byla zadávací dokumentace poskytnuta a uveřejněno způsobem dle § 49 ZVZ. </w:t>
      </w:r>
    </w:p>
    <w:p w:rsidR="00B574F0" w:rsidRPr="002F1F37" w:rsidRDefault="00B574F0" w:rsidP="002B5680">
      <w:pPr>
        <w:tabs>
          <w:tab w:val="num" w:pos="3563"/>
        </w:tabs>
        <w:ind w:left="1418"/>
        <w:jc w:val="both"/>
        <w:rPr>
          <w:rFonts w:ascii="Calibri" w:hAnsi="Calibri" w:cs="Calibri"/>
          <w:sz w:val="20"/>
          <w:szCs w:val="20"/>
        </w:rPr>
      </w:pPr>
    </w:p>
    <w:p w:rsidR="00B574F0" w:rsidRPr="002F1F37" w:rsidRDefault="00B574F0" w:rsidP="00F24A21">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2F1F37" w:rsidRDefault="00B574F0" w:rsidP="004E4825">
      <w:pPr>
        <w:ind w:left="709" w:hanging="425"/>
        <w:rPr>
          <w:rFonts w:ascii="Calibri" w:hAnsi="Calibri" w:cs="Calibri"/>
          <w:b/>
          <w:bCs/>
          <w:sz w:val="22"/>
          <w:szCs w:val="22"/>
        </w:rPr>
      </w:pPr>
    </w:p>
    <w:p w:rsidR="00B574F0" w:rsidRPr="002F1F37"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60191160"/>
      <w:r w:rsidRPr="002F1F37">
        <w:rPr>
          <w:rFonts w:ascii="Calibri" w:hAnsi="Calibri" w:cs="Calibri"/>
          <w:kern w:val="28"/>
          <w:sz w:val="24"/>
          <w:szCs w:val="24"/>
          <w:lang w:val="cs-CZ"/>
        </w:rPr>
        <w:t>OBSAH ZADÁVACÍ DOKUMENTACE</w:t>
      </w:r>
      <w:bookmarkEnd w:id="18"/>
      <w:bookmarkEnd w:id="19"/>
    </w:p>
    <w:p w:rsidR="00B574F0" w:rsidRPr="002F1F37" w:rsidRDefault="00B574F0" w:rsidP="004E4825">
      <w:pPr>
        <w:ind w:left="1418" w:hanging="709"/>
        <w:jc w:val="both"/>
        <w:rPr>
          <w:rFonts w:ascii="Calibri" w:hAnsi="Calibri" w:cs="Calibri"/>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Zadávací dokumentace obsahuje následující dokumenty a musí být chápána v souvislosti s jakýmikoliv dodatky, vydanými v souladu s článkem 6 a </w:t>
      </w:r>
      <w:r w:rsidRPr="002F1F37">
        <w:rPr>
          <w:rFonts w:ascii="Calibri" w:hAnsi="Calibri" w:cs="Calibri"/>
          <w:sz w:val="20"/>
          <w:szCs w:val="20"/>
        </w:rPr>
        <w:fldChar w:fldCharType="begin"/>
      </w:r>
      <w:r w:rsidRPr="002F1F37">
        <w:rPr>
          <w:rFonts w:ascii="Calibri" w:hAnsi="Calibri" w:cs="Calibri"/>
          <w:sz w:val="20"/>
          <w:szCs w:val="20"/>
        </w:rPr>
        <w:instrText xml:space="preserve"> REF _Ref314129096 \r \h </w:instrText>
      </w:r>
      <w:r w:rsidRPr="002F1F37">
        <w:rPr>
          <w:rFonts w:ascii="Calibri" w:hAnsi="Calibri" w:cs="Calibri"/>
          <w:sz w:val="20"/>
          <w:szCs w:val="20"/>
        </w:rPr>
      </w:r>
      <w:r w:rsidRPr="002F1F37">
        <w:rPr>
          <w:rFonts w:ascii="Calibri" w:hAnsi="Calibri" w:cs="Calibri"/>
          <w:sz w:val="20"/>
          <w:szCs w:val="20"/>
        </w:rPr>
        <w:fldChar w:fldCharType="separate"/>
      </w:r>
      <w:r w:rsidR="009F7320" w:rsidRPr="002F1F37">
        <w:rPr>
          <w:rFonts w:ascii="Calibri" w:hAnsi="Calibri" w:cs="Calibri"/>
          <w:sz w:val="20"/>
          <w:szCs w:val="20"/>
        </w:rPr>
        <w:t>7</w:t>
      </w:r>
      <w:r w:rsidRPr="002F1F37">
        <w:rPr>
          <w:rFonts w:ascii="Calibri" w:hAnsi="Calibri" w:cs="Calibri"/>
          <w:sz w:val="20"/>
          <w:szCs w:val="20"/>
        </w:rPr>
        <w:fldChar w:fldCharType="end"/>
      </w:r>
      <w:r w:rsidRPr="002F1F37">
        <w:rPr>
          <w:rFonts w:ascii="Calibri" w:hAnsi="Calibri" w:cs="Calibri"/>
          <w:sz w:val="20"/>
          <w:szCs w:val="20"/>
        </w:rPr>
        <w:t xml:space="preserve"> těchto Pokynů:</w:t>
      </w:r>
    </w:p>
    <w:p w:rsidR="00B574F0" w:rsidRPr="002F1F37" w:rsidRDefault="00B574F0" w:rsidP="004E4825">
      <w:pPr>
        <w:spacing w:before="120"/>
        <w:ind w:left="2790" w:hanging="1372"/>
        <w:rPr>
          <w:rFonts w:ascii="Calibri" w:hAnsi="Calibri" w:cs="Calibri"/>
          <w:b/>
          <w:bCs/>
          <w:sz w:val="20"/>
          <w:szCs w:val="20"/>
        </w:rPr>
      </w:pPr>
      <w:r w:rsidRPr="002F1F37">
        <w:rPr>
          <w:rFonts w:ascii="Calibri" w:hAnsi="Calibri" w:cs="Calibri"/>
          <w:b/>
          <w:bCs/>
          <w:sz w:val="20"/>
          <w:szCs w:val="20"/>
        </w:rPr>
        <w:t>DÍL 1</w:t>
      </w:r>
      <w:r w:rsidRPr="002F1F37">
        <w:rPr>
          <w:rFonts w:ascii="Calibri" w:hAnsi="Calibri" w:cs="Calibri"/>
          <w:b/>
          <w:bCs/>
          <w:sz w:val="20"/>
          <w:szCs w:val="20"/>
        </w:rPr>
        <w:tab/>
      </w:r>
      <w:r w:rsidR="00EC44F4" w:rsidRPr="002F1F37">
        <w:rPr>
          <w:rFonts w:ascii="Calibri" w:hAnsi="Calibri" w:cs="Calibri"/>
          <w:b/>
          <w:bCs/>
          <w:sz w:val="20"/>
          <w:szCs w:val="20"/>
        </w:rPr>
        <w:tab/>
      </w:r>
      <w:r w:rsidRPr="002F1F37">
        <w:rPr>
          <w:rFonts w:ascii="Calibri" w:hAnsi="Calibri" w:cs="Calibri"/>
          <w:b/>
          <w:bCs/>
          <w:sz w:val="20"/>
          <w:szCs w:val="20"/>
        </w:rPr>
        <w:t>POŽADAVKY A PODMÍNKY PRO ZPRACOVÁNÍ NABÍDKY</w:t>
      </w:r>
    </w:p>
    <w:p w:rsidR="00B574F0" w:rsidRPr="002F1F37" w:rsidRDefault="00B574F0" w:rsidP="004E4825">
      <w:pPr>
        <w:spacing w:before="120"/>
        <w:ind w:left="2790" w:hanging="1372"/>
        <w:rPr>
          <w:rFonts w:ascii="Calibri" w:hAnsi="Calibri" w:cs="Calibri"/>
          <w:sz w:val="20"/>
          <w:szCs w:val="20"/>
        </w:rPr>
      </w:pPr>
      <w:r w:rsidRPr="002F1F37">
        <w:rPr>
          <w:rFonts w:ascii="Calibri" w:hAnsi="Calibri" w:cs="Calibri"/>
          <w:sz w:val="20"/>
          <w:szCs w:val="20"/>
        </w:rPr>
        <w:t xml:space="preserve">Část </w:t>
      </w:r>
      <w:r w:rsidR="00977BA9" w:rsidRPr="002F1F37">
        <w:rPr>
          <w:rFonts w:ascii="Calibri" w:hAnsi="Calibri" w:cs="Calibri"/>
          <w:sz w:val="20"/>
          <w:szCs w:val="20"/>
        </w:rPr>
        <w:t>1</w:t>
      </w:r>
      <w:r w:rsidRPr="002F1F37">
        <w:rPr>
          <w:rFonts w:ascii="Calibri" w:hAnsi="Calibri" w:cs="Calibri"/>
          <w:sz w:val="20"/>
          <w:szCs w:val="20"/>
        </w:rPr>
        <w:tab/>
      </w:r>
      <w:r w:rsidR="00EC44F4" w:rsidRPr="002F1F37">
        <w:rPr>
          <w:rFonts w:ascii="Calibri" w:hAnsi="Calibri" w:cs="Calibri"/>
          <w:sz w:val="20"/>
          <w:szCs w:val="20"/>
        </w:rPr>
        <w:tab/>
      </w:r>
      <w:r w:rsidRPr="002F1F37">
        <w:rPr>
          <w:rFonts w:ascii="Calibri" w:hAnsi="Calibri" w:cs="Calibri"/>
          <w:sz w:val="20"/>
          <w:szCs w:val="20"/>
        </w:rPr>
        <w:t>Oznámení o zakázce</w:t>
      </w:r>
    </w:p>
    <w:p w:rsidR="00B574F0" w:rsidRPr="002F1F37" w:rsidRDefault="00B574F0" w:rsidP="004E4825">
      <w:pPr>
        <w:ind w:left="2790" w:hanging="1372"/>
        <w:rPr>
          <w:rFonts w:ascii="Calibri" w:hAnsi="Calibri" w:cs="Calibri"/>
          <w:sz w:val="20"/>
          <w:szCs w:val="20"/>
        </w:rPr>
      </w:pPr>
      <w:r w:rsidRPr="002F1F37">
        <w:rPr>
          <w:rFonts w:ascii="Calibri" w:hAnsi="Calibri" w:cs="Calibri"/>
          <w:sz w:val="20"/>
          <w:szCs w:val="20"/>
        </w:rPr>
        <w:t xml:space="preserve">Část </w:t>
      </w:r>
      <w:r w:rsidR="00977BA9" w:rsidRPr="002F1F37">
        <w:rPr>
          <w:rFonts w:ascii="Calibri" w:hAnsi="Calibri" w:cs="Calibri"/>
          <w:sz w:val="20"/>
          <w:szCs w:val="20"/>
        </w:rPr>
        <w:t>2</w:t>
      </w:r>
      <w:r w:rsidRPr="002F1F37">
        <w:rPr>
          <w:rFonts w:ascii="Calibri" w:hAnsi="Calibri" w:cs="Calibri"/>
          <w:sz w:val="20"/>
          <w:szCs w:val="20"/>
        </w:rPr>
        <w:tab/>
      </w:r>
      <w:r w:rsidR="00EC44F4" w:rsidRPr="002F1F37">
        <w:rPr>
          <w:rFonts w:ascii="Calibri" w:hAnsi="Calibri" w:cs="Calibri"/>
          <w:sz w:val="20"/>
          <w:szCs w:val="20"/>
        </w:rPr>
        <w:tab/>
      </w:r>
      <w:r w:rsidRPr="002F1F37">
        <w:rPr>
          <w:rFonts w:ascii="Calibri" w:hAnsi="Calibri" w:cs="Calibri"/>
          <w:sz w:val="20"/>
          <w:szCs w:val="20"/>
        </w:rPr>
        <w:t>Pokyny pro dodavatele</w:t>
      </w:r>
    </w:p>
    <w:p w:rsidR="00B574F0" w:rsidRPr="002F1F37" w:rsidRDefault="00B574F0" w:rsidP="004E4825">
      <w:pPr>
        <w:ind w:left="2790" w:hanging="1372"/>
        <w:rPr>
          <w:rFonts w:ascii="Calibri" w:hAnsi="Calibri" w:cs="Calibri"/>
          <w:sz w:val="20"/>
          <w:szCs w:val="20"/>
        </w:rPr>
      </w:pPr>
    </w:p>
    <w:p w:rsidR="00B574F0" w:rsidRPr="002F1F37" w:rsidRDefault="00B574F0" w:rsidP="004E4825">
      <w:pPr>
        <w:pStyle w:val="Nadpis6"/>
        <w:ind w:left="708" w:firstLine="708"/>
        <w:rPr>
          <w:rFonts w:ascii="Calibri" w:hAnsi="Calibri" w:cs="Calibri"/>
          <w:sz w:val="20"/>
          <w:szCs w:val="20"/>
          <w:u w:val="none"/>
        </w:rPr>
      </w:pPr>
      <w:r w:rsidRPr="002F1F37">
        <w:rPr>
          <w:rFonts w:ascii="Calibri" w:hAnsi="Calibri" w:cs="Calibri"/>
          <w:sz w:val="20"/>
          <w:szCs w:val="20"/>
          <w:u w:val="none"/>
        </w:rPr>
        <w:t>DÍL 2</w:t>
      </w:r>
      <w:r w:rsidRPr="002F1F37">
        <w:rPr>
          <w:rFonts w:ascii="Calibri" w:hAnsi="Calibri" w:cs="Calibri"/>
          <w:sz w:val="20"/>
          <w:szCs w:val="20"/>
          <w:u w:val="none"/>
        </w:rPr>
        <w:tab/>
      </w:r>
      <w:r w:rsidRPr="002F1F37">
        <w:rPr>
          <w:rFonts w:ascii="Calibri" w:hAnsi="Calibri" w:cs="Calibri"/>
          <w:sz w:val="20"/>
          <w:szCs w:val="20"/>
          <w:u w:val="none"/>
        </w:rPr>
        <w:tab/>
        <w:t>ZÁVAZNÝ VZOR SMLOUVY</w:t>
      </w:r>
      <w:r w:rsidR="002567AF" w:rsidRPr="002F1F37">
        <w:rPr>
          <w:rFonts w:ascii="Calibri" w:hAnsi="Calibri" w:cs="Calibri"/>
          <w:sz w:val="20"/>
          <w:szCs w:val="20"/>
          <w:u w:val="none"/>
        </w:rPr>
        <w:t xml:space="preserve"> VČETNĚ PŘÍLOH</w:t>
      </w:r>
    </w:p>
    <w:p w:rsidR="00B574F0" w:rsidRPr="002F1F37" w:rsidRDefault="00B574F0" w:rsidP="004E4825">
      <w:pPr>
        <w:ind w:left="1418"/>
        <w:rPr>
          <w:rFonts w:ascii="Calibri" w:hAnsi="Calibri" w:cs="Calibri"/>
          <w:sz w:val="20"/>
          <w:szCs w:val="20"/>
        </w:rPr>
      </w:pPr>
    </w:p>
    <w:p w:rsidR="00B574F0" w:rsidRPr="002F1F37" w:rsidRDefault="00B574F0" w:rsidP="00A54268">
      <w:pPr>
        <w:ind w:left="1418"/>
        <w:rPr>
          <w:rFonts w:ascii="Calibri" w:hAnsi="Calibri" w:cs="Calibri"/>
          <w:b/>
          <w:bCs/>
          <w:sz w:val="20"/>
          <w:szCs w:val="20"/>
        </w:rPr>
      </w:pPr>
      <w:r w:rsidRPr="002F1F37">
        <w:rPr>
          <w:rFonts w:ascii="Calibri" w:hAnsi="Calibri" w:cs="Calibri"/>
          <w:b/>
          <w:bCs/>
          <w:sz w:val="20"/>
          <w:szCs w:val="20"/>
        </w:rPr>
        <w:t>DÍL 3</w:t>
      </w:r>
      <w:r w:rsidRPr="002F1F37">
        <w:rPr>
          <w:rFonts w:ascii="Calibri" w:hAnsi="Calibri" w:cs="Calibri"/>
          <w:b/>
          <w:bCs/>
          <w:sz w:val="20"/>
          <w:szCs w:val="20"/>
        </w:rPr>
        <w:tab/>
      </w:r>
      <w:r w:rsidRPr="002F1F37">
        <w:rPr>
          <w:rFonts w:ascii="Calibri" w:hAnsi="Calibri" w:cs="Calibri"/>
          <w:b/>
          <w:bCs/>
          <w:sz w:val="20"/>
          <w:szCs w:val="20"/>
        </w:rPr>
        <w:tab/>
        <w:t>VÝCHOZÍ PODKLADY PŘEDÁVANÉ ZADAVATELEM</w:t>
      </w:r>
    </w:p>
    <w:p w:rsidR="00B574F0" w:rsidRPr="002F1F37" w:rsidRDefault="00B574F0" w:rsidP="004E4825">
      <w:pPr>
        <w:pStyle w:val="Nadpis6"/>
        <w:ind w:left="2790" w:hanging="1374"/>
        <w:jc w:val="left"/>
        <w:rPr>
          <w:rFonts w:ascii="Calibri" w:hAnsi="Calibri" w:cs="Calibri"/>
          <w:sz w:val="20"/>
          <w:szCs w:val="20"/>
          <w:u w:val="none"/>
        </w:rPr>
      </w:pPr>
      <w:r w:rsidRPr="002F1F37">
        <w:rPr>
          <w:rFonts w:ascii="Calibri" w:hAnsi="Calibri" w:cs="Calibri"/>
          <w:sz w:val="20"/>
          <w:szCs w:val="20"/>
          <w:u w:val="none"/>
        </w:rPr>
        <w:t xml:space="preserve"> </w:t>
      </w:r>
    </w:p>
    <w:p w:rsidR="004F04C2" w:rsidRPr="002F1F37" w:rsidRDefault="00B574F0" w:rsidP="004F04C2">
      <w:pPr>
        <w:numPr>
          <w:ilvl w:val="1"/>
          <w:numId w:val="32"/>
        </w:numPr>
        <w:tabs>
          <w:tab w:val="num" w:pos="3563"/>
        </w:tabs>
        <w:jc w:val="both"/>
        <w:rPr>
          <w:rFonts w:ascii="Calibri" w:hAnsi="Calibri" w:cs="Calibri"/>
          <w:sz w:val="20"/>
          <w:szCs w:val="20"/>
        </w:rPr>
      </w:pPr>
      <w:r w:rsidRPr="002F1F37">
        <w:rPr>
          <w:rFonts w:ascii="Calibri" w:hAnsi="Calibri" w:cs="Calibri"/>
          <w:sz w:val="20"/>
          <w:szCs w:val="20"/>
        </w:rPr>
        <w:t>Zadavatel umožňuje dodavateli přístup ke všem svým interním předpisům následujícím způsobem:</w:t>
      </w:r>
      <w:r w:rsidR="004F04C2" w:rsidRPr="002F1F37">
        <w:rPr>
          <w:rFonts w:ascii="Calibri" w:hAnsi="Calibri" w:cs="Calibri"/>
          <w:sz w:val="20"/>
          <w:szCs w:val="20"/>
        </w:rPr>
        <w:t xml:space="preserve"> </w:t>
      </w:r>
      <w:hyperlink r:id="rId11" w:history="1">
        <w:r w:rsidR="004F04C2" w:rsidRPr="002F1F37">
          <w:rPr>
            <w:rStyle w:val="Hypertextovodkaz"/>
            <w:rFonts w:ascii="Calibri" w:hAnsi="Calibri" w:cs="Calibri"/>
            <w:color w:val="auto"/>
            <w:sz w:val="20"/>
            <w:szCs w:val="20"/>
          </w:rPr>
          <w:t>http://www.tudc.cz/index.php/cs/dokumenty/tsk</w:t>
        </w:r>
      </w:hyperlink>
    </w:p>
    <w:p w:rsidR="00B574F0" w:rsidRPr="002F1F37" w:rsidRDefault="00B574F0" w:rsidP="004F04C2">
      <w:pPr>
        <w:pStyle w:val="Odstavecseseznamem"/>
        <w:ind w:left="1418"/>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r w:rsidRPr="002F1F37">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2F1F37" w:rsidRDefault="00B574F0" w:rsidP="007A08BB">
      <w:pPr>
        <w:pStyle w:val="Zkladntextodsazen2"/>
        <w:tabs>
          <w:tab w:val="clear" w:pos="1276"/>
          <w:tab w:val="left" w:pos="1418"/>
        </w:tabs>
        <w:ind w:left="1418" w:hanging="709"/>
        <w:rPr>
          <w:rFonts w:ascii="Calibri" w:hAnsi="Calibri" w:cs="Calibri"/>
          <w:sz w:val="22"/>
          <w:szCs w:val="22"/>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60191161"/>
      <w:r w:rsidRPr="002F1F37">
        <w:rPr>
          <w:rFonts w:ascii="Calibri" w:hAnsi="Calibri" w:cs="Calibri"/>
          <w:kern w:val="28"/>
          <w:sz w:val="24"/>
          <w:szCs w:val="24"/>
          <w:lang w:val="cs-CZ"/>
        </w:rPr>
        <w:t>POŽADAVKY ZADAVATELE NA KVALIFIKACI</w:t>
      </w:r>
      <w:bookmarkEnd w:id="20"/>
      <w:bookmarkEnd w:id="21"/>
    </w:p>
    <w:p w:rsidR="00B574F0" w:rsidRPr="002F1F37" w:rsidRDefault="00B574F0" w:rsidP="002A4E0F">
      <w:pPr>
        <w:ind w:firstLine="709"/>
        <w:rPr>
          <w:rFonts w:ascii="Calibri" w:hAnsi="Calibri" w:cs="Calibri"/>
          <w:sz w:val="22"/>
          <w:szCs w:val="22"/>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Dodavatelé jsou povinni prokázat splnění kvalifikace v souladu s </w:t>
      </w:r>
      <w:proofErr w:type="spellStart"/>
      <w:r w:rsidRPr="002F1F37">
        <w:rPr>
          <w:rFonts w:ascii="Calibri" w:hAnsi="Calibri" w:cs="Calibri"/>
          <w:sz w:val="20"/>
          <w:szCs w:val="20"/>
        </w:rPr>
        <w:t>ust</w:t>
      </w:r>
      <w:proofErr w:type="spellEnd"/>
      <w:r w:rsidRPr="002F1F37">
        <w:rPr>
          <w:rFonts w:ascii="Calibri" w:hAnsi="Calibri" w:cs="Calibri"/>
          <w:sz w:val="20"/>
          <w:szCs w:val="20"/>
        </w:rPr>
        <w:t xml:space="preserve">. § 63 a násl. ZVZ za podmínek stanovených v oznámení o zakázce a upřesněných v těchto Pokynech. </w:t>
      </w:r>
    </w:p>
    <w:p w:rsidR="00B574F0" w:rsidRPr="002F1F37" w:rsidRDefault="00B574F0" w:rsidP="009B51C2">
      <w:pPr>
        <w:ind w:left="1414"/>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r w:rsidRPr="002F1F37">
        <w:rPr>
          <w:rFonts w:ascii="Calibri" w:hAnsi="Calibri" w:cs="Calibri"/>
          <w:sz w:val="20"/>
          <w:szCs w:val="20"/>
        </w:rPr>
        <w:t>Prokázání splnění kvalifikace bude posuzováno podle § 64 odst. 7 ZVZ ve spojení s § 59 ZVZ</w:t>
      </w:r>
      <w:r w:rsidR="005A025A" w:rsidRPr="002F1F37">
        <w:rPr>
          <w:rFonts w:ascii="Calibri" w:hAnsi="Calibri" w:cs="Calibri"/>
          <w:sz w:val="20"/>
          <w:szCs w:val="20"/>
        </w:rPr>
        <w:t>.</w:t>
      </w:r>
      <w:r w:rsidRPr="002F1F37">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2F1F37" w:rsidRDefault="00B574F0" w:rsidP="00F26EED">
      <w:pPr>
        <w:pStyle w:val="Odstavecseseznamem"/>
        <w:rPr>
          <w:rFonts w:ascii="Calibri" w:hAnsi="Calibri" w:cs="Calibri"/>
          <w:sz w:val="20"/>
          <w:szCs w:val="20"/>
        </w:rPr>
      </w:pPr>
    </w:p>
    <w:p w:rsidR="00B574F0" w:rsidRPr="002F1F37" w:rsidRDefault="00B574F0" w:rsidP="00F26EED">
      <w:pPr>
        <w:ind w:left="1418"/>
        <w:jc w:val="both"/>
        <w:rPr>
          <w:rFonts w:ascii="Calibri" w:hAnsi="Calibri" w:cs="Calibri"/>
          <w:sz w:val="20"/>
          <w:szCs w:val="20"/>
        </w:rPr>
      </w:pPr>
      <w:r w:rsidRPr="002F1F37">
        <w:rPr>
          <w:rFonts w:ascii="Calibri" w:hAnsi="Calibri" w:cs="Calibri"/>
          <w:sz w:val="20"/>
          <w:szCs w:val="20"/>
        </w:rPr>
        <w:t xml:space="preserve">Dodavatel, který nesplní kvalifikaci v požadovaném rozsahu, bude zadavatelem vyloučen z účasti v zadávacím řízení. </w:t>
      </w:r>
    </w:p>
    <w:p w:rsidR="00B574F0" w:rsidRPr="002F1F37" w:rsidRDefault="00B574F0" w:rsidP="002A4E0F">
      <w:pPr>
        <w:ind w:left="1418"/>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Pro vyloučení všech pochybností zadavatel uvádí, že dodavatelé v nabídkách předkládají </w:t>
      </w:r>
      <w:r w:rsidRPr="002F1F37">
        <w:rPr>
          <w:rFonts w:ascii="Calibri" w:hAnsi="Calibri" w:cs="Calibri"/>
          <w:b/>
          <w:bCs/>
          <w:sz w:val="20"/>
          <w:szCs w:val="20"/>
        </w:rPr>
        <w:t>prosté kopie dokladů</w:t>
      </w:r>
      <w:r w:rsidRPr="002F1F37">
        <w:rPr>
          <w:rFonts w:ascii="Calibri" w:hAnsi="Calibri" w:cs="Calibri"/>
          <w:sz w:val="20"/>
          <w:szCs w:val="20"/>
        </w:rPr>
        <w:t xml:space="preserve"> </w:t>
      </w:r>
      <w:r w:rsidRPr="002F1F37">
        <w:rPr>
          <w:rFonts w:ascii="Calibri" w:hAnsi="Calibri" w:cs="Calibri"/>
          <w:b/>
          <w:bCs/>
          <w:sz w:val="20"/>
          <w:szCs w:val="20"/>
        </w:rPr>
        <w:t>prokazujících splnění kvalifikace</w:t>
      </w:r>
      <w:r w:rsidRPr="002F1F37">
        <w:rPr>
          <w:rFonts w:ascii="Calibri" w:hAnsi="Calibri" w:cs="Calibri"/>
          <w:sz w:val="20"/>
          <w:szCs w:val="20"/>
        </w:rPr>
        <w:t>. Doklady prokazující splnění základních kvalifikačních předpokladů a výpis z obchodního rejstříku nesmějí být ke dni podání nabídky starší 90 dnů.</w:t>
      </w:r>
    </w:p>
    <w:p w:rsidR="00B574F0" w:rsidRPr="002F1F37" w:rsidRDefault="00B574F0" w:rsidP="00A052AE">
      <w:pPr>
        <w:jc w:val="both"/>
        <w:rPr>
          <w:rFonts w:ascii="Calibri" w:hAnsi="Calibri" w:cs="Calibri"/>
          <w:sz w:val="20"/>
          <w:szCs w:val="20"/>
        </w:rPr>
      </w:pPr>
    </w:p>
    <w:p w:rsidR="00C83E3D" w:rsidRPr="002F1F37" w:rsidRDefault="00C83E3D" w:rsidP="00A052AE">
      <w:pPr>
        <w:jc w:val="both"/>
        <w:rPr>
          <w:rFonts w:ascii="Calibri" w:hAnsi="Calibri" w:cs="Calibri"/>
          <w:sz w:val="20"/>
          <w:szCs w:val="20"/>
        </w:rPr>
      </w:pPr>
    </w:p>
    <w:p w:rsidR="00C83E3D" w:rsidRPr="002F1F37" w:rsidRDefault="00C83E3D" w:rsidP="00A052AE">
      <w:pPr>
        <w:jc w:val="both"/>
        <w:rPr>
          <w:rFonts w:ascii="Calibri" w:hAnsi="Calibri" w:cs="Calibri"/>
          <w:sz w:val="20"/>
          <w:szCs w:val="20"/>
        </w:rPr>
      </w:pPr>
    </w:p>
    <w:p w:rsidR="00C83E3D" w:rsidRPr="002F1F37" w:rsidRDefault="00C83E3D" w:rsidP="00A052AE">
      <w:pPr>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r w:rsidRPr="002F1F37">
        <w:rPr>
          <w:rFonts w:ascii="Calibri" w:hAnsi="Calibri" w:cs="Calibri"/>
          <w:b/>
          <w:bCs/>
          <w:sz w:val="20"/>
          <w:szCs w:val="20"/>
        </w:rPr>
        <w:lastRenderedPageBreak/>
        <w:t>Prokázání splnění základních kvalifikačních předpokladů</w:t>
      </w:r>
      <w:r w:rsidRPr="002F1F37">
        <w:rPr>
          <w:rFonts w:ascii="Calibri" w:hAnsi="Calibri" w:cs="Calibri"/>
          <w:sz w:val="20"/>
          <w:szCs w:val="20"/>
        </w:rPr>
        <w:t>:</w:t>
      </w:r>
    </w:p>
    <w:p w:rsidR="00B574F0" w:rsidRPr="002F1F37" w:rsidRDefault="00B574F0" w:rsidP="009B51C2">
      <w:pPr>
        <w:ind w:left="1414"/>
        <w:jc w:val="both"/>
        <w:rPr>
          <w:rFonts w:ascii="Calibri" w:hAnsi="Calibri" w:cs="Calibri"/>
          <w:b/>
          <w:bCs/>
          <w:sz w:val="20"/>
          <w:szCs w:val="20"/>
        </w:rPr>
      </w:pPr>
    </w:p>
    <w:p w:rsidR="00B574F0" w:rsidRPr="002F1F37" w:rsidRDefault="00B574F0"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Zadavatel požaduje ve smyslu § 63 odst. 2 a 3 ZVZ prokázání splnění základních kvalifikačních předpokladů podle § 53 odst.1 ZVZ, a to způsobem dle § 53 odst. 3 ZVZ.</w:t>
      </w:r>
    </w:p>
    <w:p w:rsidR="00B574F0" w:rsidRPr="002F1F37" w:rsidRDefault="00B574F0" w:rsidP="00AE558C">
      <w:pPr>
        <w:spacing w:before="120"/>
        <w:ind w:left="1440"/>
        <w:jc w:val="both"/>
        <w:rPr>
          <w:rFonts w:ascii="Calibri" w:hAnsi="Calibri" w:cs="Calibri"/>
          <w:sz w:val="20"/>
          <w:szCs w:val="20"/>
        </w:rPr>
      </w:pPr>
    </w:p>
    <w:p w:rsidR="00B574F0" w:rsidRPr="002F1F37" w:rsidRDefault="00B574F0" w:rsidP="00F24A21">
      <w:pPr>
        <w:numPr>
          <w:ilvl w:val="0"/>
          <w:numId w:val="15"/>
        </w:numPr>
        <w:ind w:left="1418" w:hanging="340"/>
        <w:jc w:val="both"/>
        <w:rPr>
          <w:rFonts w:ascii="Calibri" w:hAnsi="Calibri" w:cs="Calibri"/>
          <w:sz w:val="20"/>
          <w:szCs w:val="20"/>
        </w:rPr>
      </w:pPr>
      <w:r w:rsidRPr="002F1F37">
        <w:rPr>
          <w:rFonts w:ascii="Calibri" w:hAnsi="Calibri" w:cs="Calibri"/>
          <w:sz w:val="20"/>
          <w:szCs w:val="20"/>
        </w:rPr>
        <w:t xml:space="preserve">Základní kvalifikační předpoklady dle § 53 odst. 1 ZVZ splňuje dodavatel, </w:t>
      </w:r>
    </w:p>
    <w:p w:rsidR="00B574F0" w:rsidRPr="002F1F37" w:rsidRDefault="00B574F0" w:rsidP="003A5DA2">
      <w:pPr>
        <w:shd w:val="clear" w:color="auto" w:fill="FFFFFF"/>
        <w:spacing w:after="120"/>
        <w:ind w:left="1985" w:hanging="567"/>
        <w:jc w:val="both"/>
        <w:rPr>
          <w:rFonts w:ascii="Calibri" w:hAnsi="Calibri" w:cs="Calibri"/>
          <w:sz w:val="20"/>
          <w:szCs w:val="20"/>
        </w:rPr>
      </w:pPr>
      <w:r w:rsidRPr="002F1F37">
        <w:rPr>
          <w:rFonts w:ascii="Calibri" w:hAnsi="Calibri" w:cs="Calibri"/>
          <w:sz w:val="20"/>
          <w:szCs w:val="20"/>
        </w:rPr>
        <w:t>a)</w:t>
      </w:r>
      <w:r w:rsidRPr="002F1F37">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b) </w:t>
      </w:r>
      <w:r w:rsidRPr="002F1F37">
        <w:rPr>
          <w:rFonts w:ascii="Calibri" w:hAnsi="Calibri" w:cs="Calibri"/>
          <w:sz w:val="20"/>
          <w:szCs w:val="20"/>
        </w:rPr>
        <w:tab/>
        <w:t>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c) </w:t>
      </w:r>
      <w:r w:rsidRPr="002F1F37">
        <w:rPr>
          <w:rFonts w:ascii="Calibri" w:hAnsi="Calibri" w:cs="Calibri"/>
          <w:sz w:val="20"/>
          <w:szCs w:val="20"/>
        </w:rPr>
        <w:tab/>
        <w:t>který v posledních třech letech nenaplnil skutkovou podstatu jednání nekalé soutěže formou podplácení podle zvláštního právního předpisu;</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d) </w:t>
      </w:r>
      <w:r w:rsidRPr="002F1F37">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e) </w:t>
      </w:r>
      <w:r w:rsidRPr="002F1F37">
        <w:rPr>
          <w:rFonts w:ascii="Calibri" w:hAnsi="Calibri" w:cs="Calibri"/>
          <w:sz w:val="20"/>
          <w:szCs w:val="20"/>
        </w:rPr>
        <w:tab/>
        <w:t xml:space="preserve">který není v likvidaci; </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f)  </w:t>
      </w:r>
      <w:r w:rsidRPr="002F1F37">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g) </w:t>
      </w:r>
      <w:r w:rsidRPr="002F1F37">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h) </w:t>
      </w:r>
      <w:r w:rsidRPr="002F1F37">
        <w:rPr>
          <w:rFonts w:ascii="Calibri" w:hAnsi="Calibri" w:cs="Calibri"/>
          <w:sz w:val="20"/>
          <w:szCs w:val="20"/>
        </w:rPr>
        <w:tab/>
        <w:t>který nemá nedoplatek na pojistném a na penále na sociální zabezpečení a příspěvku na státní politiku zaměstnanosti, a to jak v České republice, tak v zemi sídla, místa podnikání či bydliště dodavatele;</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lastRenderedPageBreak/>
        <w:t>i)</w:t>
      </w:r>
      <w:r w:rsidRPr="002F1F37">
        <w:rPr>
          <w:rFonts w:ascii="Calibri" w:hAnsi="Calibri" w:cs="Calibri"/>
          <w:sz w:val="20"/>
          <w:szCs w:val="20"/>
        </w:rPr>
        <w:tab/>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EF4D81" w:rsidRPr="002F1F37">
        <w:rPr>
          <w:rFonts w:ascii="Calibri" w:hAnsi="Calibri" w:cs="Calibri"/>
          <w:sz w:val="20"/>
          <w:szCs w:val="20"/>
        </w:rPr>
        <w:t>. Jinou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j)</w:t>
      </w:r>
      <w:r w:rsidRPr="002F1F37">
        <w:rPr>
          <w:rFonts w:ascii="Calibri" w:hAnsi="Calibri" w:cs="Calibri"/>
          <w:sz w:val="20"/>
          <w:szCs w:val="20"/>
        </w:rPr>
        <w:tab/>
        <w:t>který není veden v rejstříku osob se zákazem plnění veřejných zakázek;</w:t>
      </w:r>
    </w:p>
    <w:p w:rsidR="00B574F0" w:rsidRPr="002F1F37" w:rsidRDefault="00B574F0"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k)</w:t>
      </w:r>
      <w:r w:rsidRPr="002F1F37">
        <w:rPr>
          <w:rFonts w:ascii="Calibri" w:hAnsi="Calibri" w:cs="Calibri"/>
          <w:sz w:val="20"/>
          <w:szCs w:val="20"/>
        </w:rPr>
        <w:tab/>
        <w:t>kterému nebyla v posledních 3 letech pravomocně uložena pokuta za umožnění výkonu nelegální práce podle zvláštního právního předpisu.</w:t>
      </w:r>
    </w:p>
    <w:p w:rsidR="00B574F0" w:rsidRPr="002F1F37" w:rsidRDefault="00B574F0" w:rsidP="003D35B4">
      <w:pPr>
        <w:ind w:left="1418"/>
        <w:jc w:val="both"/>
        <w:rPr>
          <w:rFonts w:ascii="Calibri" w:hAnsi="Calibri" w:cs="Calibri"/>
          <w:sz w:val="20"/>
          <w:szCs w:val="20"/>
        </w:rPr>
      </w:pPr>
    </w:p>
    <w:p w:rsidR="00B574F0" w:rsidRPr="002F1F37" w:rsidRDefault="00B574F0" w:rsidP="00F24A21">
      <w:pPr>
        <w:numPr>
          <w:ilvl w:val="0"/>
          <w:numId w:val="15"/>
        </w:numPr>
        <w:ind w:left="1418" w:hanging="425"/>
        <w:jc w:val="both"/>
        <w:rPr>
          <w:rFonts w:ascii="Calibri" w:hAnsi="Calibri" w:cs="Calibri"/>
          <w:sz w:val="20"/>
          <w:szCs w:val="20"/>
        </w:rPr>
      </w:pPr>
      <w:r w:rsidRPr="002F1F37">
        <w:rPr>
          <w:rFonts w:ascii="Calibri" w:hAnsi="Calibri" w:cs="Calibri"/>
          <w:sz w:val="20"/>
          <w:szCs w:val="20"/>
        </w:rPr>
        <w:t>Způsob prokázání základních kvalifikačních předpokladů</w:t>
      </w:r>
    </w:p>
    <w:p w:rsidR="00B574F0" w:rsidRPr="002F1F37" w:rsidRDefault="00B574F0" w:rsidP="003D35B4">
      <w:pPr>
        <w:ind w:left="1418" w:hanging="425"/>
        <w:jc w:val="both"/>
        <w:rPr>
          <w:rFonts w:ascii="Calibri" w:hAnsi="Calibri" w:cs="Calibri"/>
          <w:sz w:val="20"/>
          <w:szCs w:val="20"/>
        </w:rPr>
      </w:pPr>
    </w:p>
    <w:p w:rsidR="00B574F0" w:rsidRPr="002F1F37" w:rsidRDefault="00B574F0" w:rsidP="00A02D6B">
      <w:pPr>
        <w:ind w:left="1418"/>
        <w:jc w:val="both"/>
        <w:rPr>
          <w:rFonts w:ascii="Calibri" w:hAnsi="Calibri" w:cs="Calibri"/>
          <w:sz w:val="20"/>
          <w:szCs w:val="20"/>
        </w:rPr>
      </w:pPr>
      <w:r w:rsidRPr="002F1F37">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2F1F37"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a) a b) ZVZ </w:t>
      </w:r>
      <w:r w:rsidRPr="002F1F37">
        <w:rPr>
          <w:rFonts w:ascii="Calibri" w:hAnsi="Calibri" w:cs="Calibri"/>
          <w:sz w:val="20"/>
          <w:szCs w:val="20"/>
          <w:u w:val="single"/>
        </w:rPr>
        <w:t>výpis z evidence Rejstříku trestů ČR</w:t>
      </w:r>
      <w:r w:rsidRPr="002F1F37">
        <w:rPr>
          <w:rFonts w:ascii="Calibri" w:hAnsi="Calibri" w:cs="Calibri"/>
          <w:sz w:val="20"/>
          <w:szCs w:val="20"/>
        </w:rPr>
        <w:t>, který nesmí být ke dni podání nabídky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2F1F37"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c), d) a e)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B574F0" w:rsidRPr="002F1F37"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f) ZVZ </w:t>
      </w:r>
      <w:r w:rsidRPr="002F1F37">
        <w:rPr>
          <w:rFonts w:ascii="Calibri" w:hAnsi="Calibri" w:cs="Calibri"/>
          <w:sz w:val="20"/>
          <w:szCs w:val="20"/>
          <w:u w:val="single"/>
        </w:rPr>
        <w:t>potvrzení příslušného finančního úřadu</w:t>
      </w:r>
      <w:r w:rsidRPr="002F1F37">
        <w:rPr>
          <w:rFonts w:ascii="Calibri" w:hAnsi="Calibri" w:cs="Calibri"/>
          <w:sz w:val="20"/>
          <w:szCs w:val="20"/>
        </w:rPr>
        <w:t xml:space="preserve"> a </w:t>
      </w:r>
      <w:r w:rsidRPr="002F1F37">
        <w:rPr>
          <w:rFonts w:ascii="Calibri" w:hAnsi="Calibri" w:cs="Calibri"/>
          <w:sz w:val="20"/>
          <w:szCs w:val="20"/>
          <w:u w:val="single"/>
        </w:rPr>
        <w:t>ve vztahu ke spotřební dani čestné prohlášení</w:t>
      </w:r>
      <w:r w:rsidRPr="002F1F37">
        <w:rPr>
          <w:rFonts w:ascii="Calibri" w:hAnsi="Calibri" w:cs="Calibri"/>
          <w:sz w:val="20"/>
          <w:szCs w:val="20"/>
        </w:rPr>
        <w:t>, které nesmějí být ke dni podání nabídky starší 90 dnů. Čestné prohlášení musí být podepsáno osobou oprávněnou jednat za dodavatele;</w:t>
      </w:r>
    </w:p>
    <w:p w:rsidR="00B574F0" w:rsidRPr="002F1F37"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g) ZVZ </w:t>
      </w:r>
      <w:r w:rsidRPr="002F1F37">
        <w:rPr>
          <w:rFonts w:ascii="Calibri" w:hAnsi="Calibri" w:cs="Calibri"/>
          <w:sz w:val="20"/>
          <w:szCs w:val="20"/>
          <w:u w:val="single"/>
        </w:rPr>
        <w:t>čestné prohlášení</w:t>
      </w:r>
      <w:r w:rsidRPr="002F1F37">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2F1F37"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h) ZVZ </w:t>
      </w:r>
      <w:r w:rsidRPr="002F1F37">
        <w:rPr>
          <w:rFonts w:ascii="Calibri" w:hAnsi="Calibri" w:cs="Calibri"/>
          <w:sz w:val="20"/>
          <w:szCs w:val="20"/>
          <w:u w:val="single"/>
        </w:rPr>
        <w:t>potvrzení od příslušného pracoviště správy sociálního zabezpečení</w:t>
      </w:r>
      <w:r w:rsidRPr="002F1F37">
        <w:rPr>
          <w:rFonts w:ascii="Calibri" w:hAnsi="Calibri" w:cs="Calibri"/>
          <w:sz w:val="20"/>
          <w:szCs w:val="20"/>
        </w:rPr>
        <w:t>, které nesmí být ke dni podání nabídky starší 90 dnů,</w:t>
      </w:r>
    </w:p>
    <w:p w:rsidR="00B574F0" w:rsidRPr="002F1F37"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lastRenderedPageBreak/>
        <w:t xml:space="preserve">k prokázání kvalifikačního předpokladu podle § 53 odst. 1 písm. i, j) a k)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B574F0" w:rsidRPr="002F1F37" w:rsidRDefault="00B574F0" w:rsidP="003A5DA2">
      <w:pPr>
        <w:spacing w:after="120"/>
        <w:ind w:left="1418"/>
        <w:jc w:val="both"/>
        <w:rPr>
          <w:rFonts w:ascii="Calibri" w:hAnsi="Calibri" w:cs="Calibri"/>
          <w:sz w:val="20"/>
          <w:szCs w:val="20"/>
        </w:rPr>
      </w:pPr>
      <w:r w:rsidRPr="002F1F37">
        <w:rPr>
          <w:rFonts w:ascii="Calibri" w:hAnsi="Calibri" w:cs="Calibri"/>
          <w:sz w:val="20"/>
          <w:szCs w:val="20"/>
        </w:rPr>
        <w:t xml:space="preserve">Vzor čestného prohlášení o splnění základních kvalifikačních předpokladů tvoří Přílohu č. </w:t>
      </w:r>
      <w:r w:rsidR="00422E34" w:rsidRPr="002F1F37">
        <w:rPr>
          <w:rFonts w:ascii="Calibri" w:hAnsi="Calibri" w:cs="Calibri"/>
          <w:sz w:val="20"/>
          <w:szCs w:val="20"/>
        </w:rPr>
        <w:t>8</w:t>
      </w:r>
      <w:r w:rsidRPr="002F1F37">
        <w:rPr>
          <w:rFonts w:ascii="Calibri" w:hAnsi="Calibri" w:cs="Calibri"/>
          <w:sz w:val="20"/>
          <w:szCs w:val="20"/>
        </w:rPr>
        <w:t xml:space="preserve"> těchto Pokynů.</w:t>
      </w:r>
    </w:p>
    <w:p w:rsidR="00B574F0" w:rsidRPr="002F1F37" w:rsidRDefault="00B574F0" w:rsidP="00F22C2A">
      <w:pPr>
        <w:ind w:left="1054"/>
        <w:jc w:val="both"/>
        <w:rPr>
          <w:rFonts w:ascii="Calibri" w:hAnsi="Calibri" w:cs="Calibri"/>
          <w:sz w:val="20"/>
          <w:szCs w:val="20"/>
        </w:rPr>
      </w:pPr>
    </w:p>
    <w:p w:rsidR="00B574F0" w:rsidRPr="002F1F37" w:rsidRDefault="00B574F0" w:rsidP="00F24A21">
      <w:pPr>
        <w:numPr>
          <w:ilvl w:val="1"/>
          <w:numId w:val="30"/>
        </w:numPr>
        <w:jc w:val="both"/>
        <w:rPr>
          <w:rFonts w:ascii="Calibri" w:hAnsi="Calibri" w:cs="Calibri"/>
          <w:b/>
          <w:bCs/>
          <w:sz w:val="20"/>
          <w:szCs w:val="20"/>
        </w:rPr>
      </w:pPr>
      <w:r w:rsidRPr="002F1F37">
        <w:rPr>
          <w:rFonts w:ascii="Calibri" w:hAnsi="Calibri" w:cs="Calibri"/>
          <w:b/>
          <w:bCs/>
          <w:sz w:val="20"/>
          <w:szCs w:val="20"/>
        </w:rPr>
        <w:t>Prokázání splnění profesních kvalifikačních předpokladů</w:t>
      </w:r>
      <w:r w:rsidRPr="002F1F37">
        <w:rPr>
          <w:rFonts w:ascii="Calibri" w:hAnsi="Calibri" w:cs="Calibri"/>
          <w:sz w:val="20"/>
          <w:szCs w:val="20"/>
        </w:rPr>
        <w:t>:</w:t>
      </w:r>
    </w:p>
    <w:p w:rsidR="00B574F0" w:rsidRPr="002F1F37" w:rsidRDefault="00B574F0" w:rsidP="001E5264">
      <w:pPr>
        <w:ind w:left="1414"/>
        <w:jc w:val="both"/>
        <w:rPr>
          <w:rFonts w:ascii="Calibri" w:hAnsi="Calibri" w:cs="Calibri"/>
          <w:b/>
          <w:bCs/>
          <w:sz w:val="20"/>
          <w:szCs w:val="20"/>
        </w:rPr>
      </w:pPr>
    </w:p>
    <w:p w:rsidR="00B574F0" w:rsidRPr="002F1F37" w:rsidRDefault="00B574F0"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2F1F37" w:rsidRDefault="00B574F0" w:rsidP="00633849">
      <w:pPr>
        <w:ind w:left="1414"/>
        <w:jc w:val="both"/>
        <w:rPr>
          <w:rFonts w:ascii="Calibri" w:hAnsi="Calibri" w:cs="Calibri"/>
          <w:sz w:val="20"/>
          <w:szCs w:val="20"/>
        </w:rPr>
      </w:pPr>
    </w:p>
    <w:p w:rsidR="00B574F0" w:rsidRPr="002F1F37" w:rsidRDefault="00B574F0"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činnosti: </w:t>
      </w:r>
    </w:p>
    <w:p w:rsidR="00B574F0" w:rsidRPr="002F1F37" w:rsidRDefault="00B574F0" w:rsidP="00F24A21">
      <w:pPr>
        <w:pStyle w:val="Odstavecseseznamem"/>
        <w:numPr>
          <w:ilvl w:val="0"/>
          <w:numId w:val="28"/>
        </w:numPr>
        <w:spacing w:before="120"/>
        <w:ind w:left="2478" w:hanging="357"/>
        <w:jc w:val="both"/>
        <w:rPr>
          <w:rFonts w:ascii="Calibri" w:hAnsi="Calibri" w:cs="Calibri"/>
          <w:b/>
          <w:bCs/>
          <w:sz w:val="20"/>
          <w:szCs w:val="20"/>
        </w:rPr>
      </w:pPr>
      <w:r w:rsidRPr="002F1F37">
        <w:rPr>
          <w:rFonts w:ascii="Calibri" w:hAnsi="Calibri" w:cs="Calibri"/>
          <w:sz w:val="20"/>
          <w:szCs w:val="20"/>
        </w:rPr>
        <w:t>pro projektovou činnost ve výstavbě</w:t>
      </w:r>
    </w:p>
    <w:p w:rsidR="006A5947" w:rsidRPr="002F1F37" w:rsidRDefault="006A5947" w:rsidP="00821B27">
      <w:pPr>
        <w:pStyle w:val="Odstavecseseznamem"/>
        <w:numPr>
          <w:ilvl w:val="0"/>
          <w:numId w:val="28"/>
        </w:numPr>
        <w:jc w:val="both"/>
        <w:rPr>
          <w:rFonts w:ascii="Calibri" w:hAnsi="Calibri" w:cs="Calibri"/>
          <w:b/>
          <w:bCs/>
          <w:sz w:val="20"/>
          <w:szCs w:val="20"/>
        </w:rPr>
      </w:pPr>
      <w:r w:rsidRPr="002F1F37">
        <w:rPr>
          <w:rFonts w:ascii="Calibri" w:hAnsi="Calibri" w:cs="Calibri"/>
          <w:sz w:val="20"/>
          <w:szCs w:val="20"/>
        </w:rPr>
        <w:t>výkon zeměměřické činnosti</w:t>
      </w:r>
    </w:p>
    <w:p w:rsidR="0078227E" w:rsidRPr="002F1F37" w:rsidRDefault="0078227E" w:rsidP="00821B27">
      <w:pPr>
        <w:pStyle w:val="Odstavecseseznamem"/>
        <w:ind w:left="2478"/>
        <w:jc w:val="both"/>
        <w:rPr>
          <w:rFonts w:ascii="Calibri" w:hAnsi="Calibri" w:cs="Calibri"/>
          <w:b/>
          <w:bCs/>
          <w:sz w:val="20"/>
          <w:szCs w:val="20"/>
        </w:rPr>
      </w:pPr>
    </w:p>
    <w:p w:rsidR="003326B9" w:rsidRPr="002F1F37" w:rsidRDefault="002B0743" w:rsidP="0078227E">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Zadavatel požaduje předložení d</w:t>
      </w:r>
      <w:r w:rsidR="00B574F0" w:rsidRPr="002F1F37">
        <w:rPr>
          <w:rFonts w:ascii="Calibri" w:hAnsi="Calibri" w:cs="Calibri"/>
          <w:sz w:val="20"/>
          <w:szCs w:val="20"/>
        </w:rPr>
        <w:t>oklad</w:t>
      </w:r>
      <w:r w:rsidRPr="002F1F37">
        <w:rPr>
          <w:rFonts w:ascii="Calibri" w:hAnsi="Calibri" w:cs="Calibri"/>
          <w:sz w:val="20"/>
          <w:szCs w:val="20"/>
        </w:rPr>
        <w:t>u</w:t>
      </w:r>
      <w:r w:rsidR="00B574F0" w:rsidRPr="002F1F37">
        <w:rPr>
          <w:rFonts w:ascii="Calibri" w:hAnsi="Calibri" w:cs="Calibri"/>
          <w:sz w:val="20"/>
          <w:szCs w:val="20"/>
        </w:rPr>
        <w:t xml:space="preserve"> o autorizaci v rozsahu dle </w:t>
      </w:r>
      <w:r w:rsidR="00D606CB" w:rsidRPr="002F1F37">
        <w:rPr>
          <w:rFonts w:ascii="Calibri" w:hAnsi="Calibri" w:cs="Calibri"/>
          <w:sz w:val="20"/>
          <w:szCs w:val="20"/>
        </w:rPr>
        <w:t>§</w:t>
      </w:r>
      <w:r w:rsidR="00B574F0" w:rsidRPr="002F1F37">
        <w:rPr>
          <w:rFonts w:ascii="Calibri" w:hAnsi="Calibri" w:cs="Calibri"/>
          <w:sz w:val="20"/>
          <w:szCs w:val="20"/>
        </w:rPr>
        <w:t xml:space="preserve"> 5 odst. 3 písm. </w:t>
      </w:r>
      <w:r w:rsidR="008174E9" w:rsidRPr="002F1F37">
        <w:rPr>
          <w:rFonts w:ascii="Calibri" w:hAnsi="Calibri" w:cs="Calibri"/>
          <w:sz w:val="20"/>
          <w:szCs w:val="20"/>
        </w:rPr>
        <w:t xml:space="preserve"> </w:t>
      </w:r>
      <w:r w:rsidR="00A00FD0" w:rsidRPr="002F1F37">
        <w:rPr>
          <w:rFonts w:ascii="Calibri" w:hAnsi="Calibri" w:cs="Calibri"/>
          <w:sz w:val="20"/>
          <w:szCs w:val="20"/>
        </w:rPr>
        <w:t xml:space="preserve">a), </w:t>
      </w:r>
      <w:r w:rsidR="008174E9" w:rsidRPr="002F1F37">
        <w:rPr>
          <w:rFonts w:ascii="Calibri" w:hAnsi="Calibri" w:cs="Calibri"/>
          <w:sz w:val="20"/>
          <w:szCs w:val="20"/>
        </w:rPr>
        <w:t>b), d), e)</w:t>
      </w:r>
      <w:r w:rsidR="009D57C6" w:rsidRPr="002F1F37">
        <w:rPr>
          <w:rFonts w:ascii="Calibri" w:hAnsi="Calibri" w:cs="Calibri"/>
          <w:sz w:val="20"/>
          <w:szCs w:val="20"/>
        </w:rPr>
        <w:t>,</w:t>
      </w:r>
      <w:r w:rsidR="009E18F7" w:rsidRPr="002F1F37">
        <w:rPr>
          <w:rFonts w:ascii="Calibri" w:hAnsi="Calibri" w:cs="Calibri"/>
          <w:sz w:val="20"/>
          <w:szCs w:val="20"/>
        </w:rPr>
        <w:t xml:space="preserve"> </w:t>
      </w:r>
      <w:r w:rsidR="008174E9" w:rsidRPr="002F1F37">
        <w:rPr>
          <w:rFonts w:ascii="Calibri" w:hAnsi="Calibri" w:cs="Calibri"/>
          <w:sz w:val="20"/>
          <w:szCs w:val="20"/>
        </w:rPr>
        <w:t xml:space="preserve"> </w:t>
      </w:r>
      <w:r w:rsidR="009D57C6" w:rsidRPr="002F1F37">
        <w:rPr>
          <w:rFonts w:ascii="Calibri" w:hAnsi="Calibri" w:cs="Calibri"/>
          <w:sz w:val="20"/>
          <w:szCs w:val="20"/>
        </w:rPr>
        <w:t xml:space="preserve">g), </w:t>
      </w:r>
      <w:r w:rsidR="00FD2415" w:rsidRPr="002F1F37">
        <w:rPr>
          <w:rFonts w:ascii="Calibri" w:hAnsi="Calibri" w:cs="Calibri"/>
          <w:sz w:val="20"/>
          <w:szCs w:val="20"/>
        </w:rPr>
        <w:t>h</w:t>
      </w:r>
      <w:r w:rsidR="008174E9" w:rsidRPr="002F1F37">
        <w:rPr>
          <w:rFonts w:ascii="Calibri" w:hAnsi="Calibri" w:cs="Calibri"/>
          <w:sz w:val="20"/>
          <w:szCs w:val="20"/>
        </w:rPr>
        <w:t>)</w:t>
      </w:r>
      <w:r w:rsidR="00DD4FBB" w:rsidRPr="002F1F37">
        <w:rPr>
          <w:rFonts w:ascii="Calibri" w:hAnsi="Calibri" w:cs="Calibri"/>
          <w:sz w:val="20"/>
          <w:szCs w:val="20"/>
        </w:rPr>
        <w:t>, i</w:t>
      </w:r>
      <w:r w:rsidR="005B1CC6" w:rsidRPr="002F1F37">
        <w:rPr>
          <w:rFonts w:ascii="Calibri" w:hAnsi="Calibri" w:cs="Calibri"/>
          <w:sz w:val="20"/>
          <w:szCs w:val="20"/>
        </w:rPr>
        <w:t>)</w:t>
      </w:r>
      <w:r w:rsidR="00DD4FBB" w:rsidRPr="002F1F37">
        <w:rPr>
          <w:rFonts w:ascii="Calibri" w:hAnsi="Calibri" w:cs="Calibri"/>
          <w:sz w:val="20"/>
          <w:szCs w:val="20"/>
        </w:rPr>
        <w:t xml:space="preserve"> a j)</w:t>
      </w:r>
      <w:r w:rsidR="008174E9" w:rsidRPr="002F1F37">
        <w:rPr>
          <w:rFonts w:ascii="Calibri" w:hAnsi="Calibri" w:cs="Calibri"/>
          <w:sz w:val="20"/>
          <w:szCs w:val="20"/>
        </w:rPr>
        <w:t xml:space="preserve"> </w:t>
      </w:r>
      <w:r w:rsidR="006A5947" w:rsidRPr="002F1F37">
        <w:rPr>
          <w:rFonts w:ascii="Calibri" w:hAnsi="Calibri" w:cs="Calibri"/>
          <w:sz w:val="20"/>
          <w:szCs w:val="20"/>
          <w:lang w:val="en-US"/>
        </w:rPr>
        <w:t xml:space="preserve"> </w:t>
      </w:r>
      <w:r w:rsidR="00B574F0" w:rsidRPr="002F1F37">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Pr="002F1F37" w:rsidRDefault="002B0743" w:rsidP="0078227E">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 xml:space="preserve">Zadavatel požaduje předložení úředního oprávnění pro ověřování výsledků zeměměřičských činností v rozsahu dle § 13 odst. 1 písm. a) a </w:t>
      </w:r>
      <w:r w:rsidRPr="002F1F37">
        <w:rPr>
          <w:rFonts w:ascii="Calibri" w:hAnsi="Calibri" w:cs="Calibri"/>
          <w:bCs/>
          <w:sz w:val="20"/>
          <w:szCs w:val="20"/>
        </w:rPr>
        <w:t>c)</w:t>
      </w:r>
      <w:r w:rsidRPr="002F1F37">
        <w:rPr>
          <w:rFonts w:ascii="Calibri" w:hAnsi="Calibri" w:cs="Calibri"/>
          <w:sz w:val="20"/>
          <w:szCs w:val="20"/>
        </w:rPr>
        <w:t xml:space="preserve"> zákona č. 200/1994 Sb., o zeměměřičství a o změně a doplnění některých zákonů souvisejících s jeho zavedením.</w:t>
      </w:r>
    </w:p>
    <w:p w:rsidR="002B0743" w:rsidRPr="002F1F37" w:rsidRDefault="002B0743" w:rsidP="0078227E">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635DD6" w:rsidRPr="002F1F37" w:rsidRDefault="00635DD6" w:rsidP="00635DD6">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 xml:space="preserve">Zadavatel požaduje předložení </w:t>
      </w:r>
      <w:r w:rsidRPr="002F1F37">
        <w:rPr>
          <w:rFonts w:ascii="Calibri" w:hAnsi="Calibri" w:cs="Calibri"/>
          <w:bCs/>
          <w:sz w:val="20"/>
          <w:szCs w:val="20"/>
        </w:rPr>
        <w:t>o</w:t>
      </w:r>
      <w:r w:rsidRPr="002F1F37">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Pr="002F1F37" w:rsidRDefault="005B1CC6" w:rsidP="002B0743">
      <w:pPr>
        <w:spacing w:before="240"/>
        <w:ind w:left="1054"/>
        <w:jc w:val="both"/>
        <w:rPr>
          <w:rFonts w:ascii="Calibri" w:hAnsi="Calibri" w:cs="Calibri"/>
          <w:sz w:val="20"/>
          <w:szCs w:val="20"/>
        </w:rPr>
      </w:pPr>
      <w:r w:rsidRPr="002F1F37">
        <w:rPr>
          <w:rFonts w:ascii="Calibri" w:hAnsi="Calibri" w:cs="Calibri"/>
          <w:sz w:val="20"/>
          <w:szCs w:val="20"/>
        </w:rPr>
        <w:t xml:space="preserve">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 </w:t>
      </w:r>
    </w:p>
    <w:p w:rsidR="00B574F0" w:rsidRPr="002F1F37" w:rsidRDefault="00B574F0" w:rsidP="003761D2">
      <w:pPr>
        <w:pStyle w:val="Odstavecseseznamem"/>
        <w:rPr>
          <w:rFonts w:ascii="Calibri" w:hAnsi="Calibri" w:cs="Calibri"/>
          <w:sz w:val="20"/>
          <w:szCs w:val="20"/>
        </w:rPr>
      </w:pPr>
    </w:p>
    <w:p w:rsidR="00B574F0" w:rsidRPr="002F1F37" w:rsidRDefault="00B574F0" w:rsidP="00F24A21">
      <w:pPr>
        <w:numPr>
          <w:ilvl w:val="1"/>
          <w:numId w:val="30"/>
        </w:numPr>
        <w:jc w:val="both"/>
        <w:rPr>
          <w:rFonts w:ascii="Calibri" w:hAnsi="Calibri" w:cs="Calibri"/>
          <w:b/>
          <w:bCs/>
          <w:sz w:val="20"/>
          <w:szCs w:val="20"/>
        </w:rPr>
      </w:pPr>
      <w:r w:rsidRPr="002F1F37">
        <w:rPr>
          <w:rFonts w:ascii="Calibri" w:hAnsi="Calibri" w:cs="Calibri"/>
          <w:b/>
          <w:bCs/>
          <w:sz w:val="20"/>
          <w:szCs w:val="20"/>
        </w:rPr>
        <w:t>Ekonomická a finanční způsobilost:</w:t>
      </w:r>
    </w:p>
    <w:p w:rsidR="00B574F0" w:rsidRPr="002F1F37" w:rsidRDefault="00B574F0" w:rsidP="00476B75">
      <w:pPr>
        <w:ind w:left="1797" w:hanging="357"/>
        <w:jc w:val="both"/>
        <w:rPr>
          <w:rFonts w:ascii="Calibri" w:hAnsi="Calibri" w:cs="Calibri"/>
          <w:sz w:val="20"/>
          <w:szCs w:val="20"/>
          <w:highlight w:val="green"/>
        </w:rPr>
      </w:pPr>
    </w:p>
    <w:p w:rsidR="00B574F0" w:rsidRPr="002F1F37" w:rsidRDefault="00B574F0"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čestného prohlášení dodavatele o jeho ekonomické a finanční způsobilosti splnit veřejnou zakázku.</w:t>
      </w:r>
    </w:p>
    <w:p w:rsidR="00B574F0" w:rsidRPr="002F1F37" w:rsidRDefault="00B574F0" w:rsidP="003135D5">
      <w:pPr>
        <w:ind w:left="1414"/>
        <w:jc w:val="both"/>
        <w:rPr>
          <w:rFonts w:ascii="Calibri" w:hAnsi="Calibri" w:cs="Calibri"/>
          <w:sz w:val="20"/>
          <w:szCs w:val="20"/>
        </w:rPr>
      </w:pPr>
    </w:p>
    <w:p w:rsidR="00B574F0" w:rsidRPr="002F1F37" w:rsidRDefault="00B574F0" w:rsidP="00F24A21">
      <w:pPr>
        <w:numPr>
          <w:ilvl w:val="1"/>
          <w:numId w:val="30"/>
        </w:numPr>
        <w:jc w:val="both"/>
        <w:rPr>
          <w:rFonts w:ascii="Calibri" w:hAnsi="Calibri" w:cs="Calibri"/>
          <w:b/>
          <w:bCs/>
          <w:sz w:val="20"/>
          <w:szCs w:val="20"/>
        </w:rPr>
      </w:pPr>
      <w:bookmarkStart w:id="22" w:name="_Ref310499167"/>
      <w:r w:rsidRPr="002F1F37">
        <w:rPr>
          <w:rFonts w:ascii="Calibri" w:hAnsi="Calibri" w:cs="Calibri"/>
          <w:b/>
          <w:bCs/>
          <w:sz w:val="20"/>
          <w:szCs w:val="20"/>
        </w:rPr>
        <w:t>Technické kvalifikační předpoklady:</w:t>
      </w:r>
      <w:bookmarkEnd w:id="22"/>
    </w:p>
    <w:p w:rsidR="00B574F0" w:rsidRPr="002F1F37" w:rsidRDefault="00B574F0" w:rsidP="00E77582">
      <w:pPr>
        <w:ind w:left="1414"/>
        <w:jc w:val="both"/>
        <w:rPr>
          <w:rFonts w:ascii="Calibri" w:hAnsi="Calibri" w:cs="Calibri"/>
          <w:sz w:val="20"/>
          <w:szCs w:val="20"/>
          <w:highlight w:val="red"/>
        </w:rPr>
      </w:pPr>
    </w:p>
    <w:p w:rsidR="00B574F0" w:rsidRPr="002F1F37" w:rsidRDefault="00B574F0" w:rsidP="00F24A21">
      <w:pPr>
        <w:numPr>
          <w:ilvl w:val="0"/>
          <w:numId w:val="15"/>
        </w:numPr>
        <w:ind w:left="1414"/>
        <w:jc w:val="both"/>
        <w:rPr>
          <w:rFonts w:ascii="Calibri" w:hAnsi="Calibri" w:cs="Calibri"/>
          <w:sz w:val="20"/>
          <w:szCs w:val="20"/>
        </w:rPr>
      </w:pPr>
      <w:r w:rsidRPr="002F1F37">
        <w:rPr>
          <w:rFonts w:ascii="Calibri" w:hAnsi="Calibri" w:cs="Calibri"/>
          <w:sz w:val="20"/>
          <w:szCs w:val="20"/>
        </w:rPr>
        <w:t xml:space="preserve">Zadavatel požaduje předložení seznamu významných </w:t>
      </w:r>
      <w:r w:rsidR="008174E9" w:rsidRPr="002F1F37">
        <w:rPr>
          <w:rFonts w:ascii="Calibri" w:hAnsi="Calibri" w:cs="Calibri"/>
          <w:sz w:val="20"/>
          <w:szCs w:val="20"/>
        </w:rPr>
        <w:t xml:space="preserve">ukončených </w:t>
      </w:r>
      <w:r w:rsidRPr="002F1F37">
        <w:rPr>
          <w:rFonts w:ascii="Calibri" w:hAnsi="Calibri" w:cs="Calibri"/>
          <w:sz w:val="20"/>
          <w:szCs w:val="20"/>
        </w:rPr>
        <w:t xml:space="preserve">služeb </w:t>
      </w:r>
      <w:r w:rsidR="00245FDB" w:rsidRPr="002F1F37">
        <w:rPr>
          <w:rFonts w:ascii="Calibri" w:hAnsi="Calibri" w:cs="Calibri"/>
          <w:sz w:val="20"/>
          <w:szCs w:val="20"/>
        </w:rPr>
        <w:t xml:space="preserve">obdobného charakteru </w:t>
      </w:r>
      <w:r w:rsidRPr="002F1F37">
        <w:rPr>
          <w:rFonts w:ascii="Calibri" w:hAnsi="Calibri" w:cs="Calibri"/>
          <w:sz w:val="20"/>
          <w:szCs w:val="20"/>
        </w:rPr>
        <w:t>poskytnutých dodavatelem v posledních 3 letech</w:t>
      </w:r>
      <w:r w:rsidR="00245FDB" w:rsidRPr="002F1F37">
        <w:rPr>
          <w:rFonts w:ascii="Calibri" w:hAnsi="Calibri" w:cs="Calibri"/>
          <w:sz w:val="20"/>
          <w:szCs w:val="20"/>
        </w:rPr>
        <w:t xml:space="preserve">. Za služby obdobného charakteru se pokládají </w:t>
      </w:r>
      <w:r w:rsidR="00245FDB" w:rsidRPr="002F1F37">
        <w:rPr>
          <w:rFonts w:ascii="Calibri" w:hAnsi="Calibri" w:cs="Calibri"/>
          <w:sz w:val="20"/>
          <w:szCs w:val="20"/>
        </w:rPr>
        <w:lastRenderedPageBreak/>
        <w:t xml:space="preserve">projekční práce ve </w:t>
      </w:r>
      <w:r w:rsidR="00245FDB" w:rsidRPr="007A5679">
        <w:rPr>
          <w:rFonts w:ascii="Calibri" w:hAnsi="Calibri" w:cs="Calibri"/>
          <w:sz w:val="20"/>
          <w:szCs w:val="20"/>
        </w:rPr>
        <w:t xml:space="preserve">stupni </w:t>
      </w:r>
      <w:r w:rsidR="007A5679" w:rsidRPr="00980572">
        <w:rPr>
          <w:rFonts w:ascii="Calibri" w:hAnsi="Calibri" w:cs="Calibri"/>
          <w:sz w:val="20"/>
          <w:szCs w:val="20"/>
        </w:rPr>
        <w:t>projekt, tj.</w:t>
      </w:r>
      <w:r w:rsidR="00D73E65" w:rsidRPr="00980572">
        <w:rPr>
          <w:rFonts w:ascii="Calibri" w:hAnsi="Calibri" w:cs="Calibri"/>
          <w:sz w:val="20"/>
          <w:szCs w:val="20"/>
        </w:rPr>
        <w:t xml:space="preserve"> </w:t>
      </w:r>
      <w:r w:rsidR="00245FDB" w:rsidRPr="00980572">
        <w:rPr>
          <w:rFonts w:ascii="Calibri" w:hAnsi="Calibri" w:cs="Calibri"/>
          <w:sz w:val="20"/>
          <w:szCs w:val="20"/>
        </w:rPr>
        <w:t xml:space="preserve">projektové dokumentace </w:t>
      </w:r>
      <w:r w:rsidR="00245FDB" w:rsidRPr="002F1F37">
        <w:rPr>
          <w:rFonts w:ascii="Calibri" w:hAnsi="Calibri" w:cs="Calibri"/>
          <w:sz w:val="20"/>
          <w:szCs w:val="20"/>
        </w:rPr>
        <w:t>pro realizaci staveb drah ve smyslu § 5 odst. 1 a § 3 odst. 1 zák. č. 266/1994 Sb., o dráhách, ve znění pozdějších předpisů. V předmětném seznamu musí být uveden i rozsah a doba poskytnutí obdobných služeb. P</w:t>
      </w:r>
      <w:r w:rsidRPr="002F1F37">
        <w:rPr>
          <w:rFonts w:ascii="Calibri" w:hAnsi="Calibri" w:cs="Calibri"/>
          <w:sz w:val="20"/>
          <w:szCs w:val="20"/>
        </w:rPr>
        <w:t>řílohou tohoto seznamu musí být:</w:t>
      </w:r>
    </w:p>
    <w:p w:rsidR="00B574F0" w:rsidRPr="002F1F37" w:rsidRDefault="00B574F0" w:rsidP="00F24A21">
      <w:pPr>
        <w:numPr>
          <w:ilvl w:val="0"/>
          <w:numId w:val="19"/>
        </w:numPr>
        <w:jc w:val="both"/>
        <w:rPr>
          <w:rFonts w:ascii="Calibri" w:hAnsi="Calibri" w:cs="Calibri"/>
          <w:sz w:val="20"/>
          <w:szCs w:val="20"/>
        </w:rPr>
      </w:pPr>
      <w:bookmarkStart w:id="23" w:name="_Ref310498696"/>
      <w:r w:rsidRPr="002F1F37">
        <w:rPr>
          <w:rFonts w:ascii="Calibri" w:hAnsi="Calibri" w:cs="Calibri"/>
          <w:sz w:val="20"/>
          <w:szCs w:val="20"/>
        </w:rPr>
        <w:t>osvědčení vydané veřejným zadavatelem, pokud byly služby poskytovány veřejnému zadavateli</w:t>
      </w:r>
      <w:r w:rsidR="00245FDB" w:rsidRPr="002F1F37">
        <w:rPr>
          <w:rFonts w:ascii="Calibri" w:hAnsi="Calibri" w:cs="Calibri"/>
          <w:sz w:val="20"/>
          <w:szCs w:val="20"/>
        </w:rPr>
        <w:t>,</w:t>
      </w:r>
      <w:r w:rsidRPr="002F1F37">
        <w:rPr>
          <w:rFonts w:ascii="Calibri" w:hAnsi="Calibri" w:cs="Calibri"/>
          <w:sz w:val="20"/>
          <w:szCs w:val="20"/>
        </w:rPr>
        <w:t xml:space="preserve"> nebo</w:t>
      </w:r>
      <w:bookmarkEnd w:id="23"/>
    </w:p>
    <w:p w:rsidR="00B574F0" w:rsidRPr="002F1F37" w:rsidRDefault="00B574F0" w:rsidP="00F24A21">
      <w:pPr>
        <w:numPr>
          <w:ilvl w:val="0"/>
          <w:numId w:val="19"/>
        </w:numPr>
        <w:jc w:val="both"/>
        <w:rPr>
          <w:rFonts w:ascii="Calibri" w:hAnsi="Calibri" w:cs="Calibri"/>
          <w:sz w:val="20"/>
          <w:szCs w:val="20"/>
        </w:rPr>
      </w:pPr>
      <w:bookmarkStart w:id="24" w:name="_Ref310498615"/>
      <w:r w:rsidRPr="002F1F37">
        <w:rPr>
          <w:rFonts w:ascii="Calibri" w:hAnsi="Calibri" w:cs="Calibri"/>
          <w:sz w:val="20"/>
          <w:szCs w:val="20"/>
        </w:rPr>
        <w:t>osvědčení vydané jinou osob</w:t>
      </w:r>
      <w:r w:rsidR="00245FDB" w:rsidRPr="002F1F37">
        <w:rPr>
          <w:rFonts w:ascii="Calibri" w:hAnsi="Calibri" w:cs="Calibri"/>
          <w:sz w:val="20"/>
          <w:szCs w:val="20"/>
        </w:rPr>
        <w:t>o</w:t>
      </w:r>
      <w:r w:rsidRPr="002F1F37">
        <w:rPr>
          <w:rFonts w:ascii="Calibri" w:hAnsi="Calibri" w:cs="Calibri"/>
          <w:sz w:val="20"/>
          <w:szCs w:val="20"/>
        </w:rPr>
        <w:t>u, pokud byly služby poskytovány jiné osobě než veřejnému zadavateli</w:t>
      </w:r>
      <w:r w:rsidR="00245FDB" w:rsidRPr="002F1F37">
        <w:rPr>
          <w:rFonts w:ascii="Calibri" w:hAnsi="Calibri" w:cs="Calibri"/>
          <w:sz w:val="20"/>
          <w:szCs w:val="20"/>
        </w:rPr>
        <w:t>,</w:t>
      </w:r>
      <w:r w:rsidRPr="002F1F37">
        <w:rPr>
          <w:rFonts w:ascii="Calibri" w:hAnsi="Calibri" w:cs="Calibri"/>
          <w:sz w:val="20"/>
          <w:szCs w:val="20"/>
        </w:rPr>
        <w:t xml:space="preserve"> nebo</w:t>
      </w:r>
      <w:bookmarkEnd w:id="24"/>
    </w:p>
    <w:p w:rsidR="00B574F0" w:rsidRPr="002F1F37" w:rsidRDefault="00B574F0" w:rsidP="00F24A21">
      <w:pPr>
        <w:numPr>
          <w:ilvl w:val="0"/>
          <w:numId w:val="19"/>
        </w:numPr>
        <w:jc w:val="both"/>
        <w:rPr>
          <w:rFonts w:ascii="Calibri" w:hAnsi="Calibri" w:cs="Calibri"/>
          <w:sz w:val="20"/>
          <w:szCs w:val="20"/>
        </w:rPr>
      </w:pPr>
      <w:bookmarkStart w:id="25" w:name="_Ref310498698"/>
      <w:r w:rsidRPr="002F1F37">
        <w:rPr>
          <w:rFonts w:ascii="Calibri" w:hAnsi="Calibri" w:cs="Calibri"/>
          <w:sz w:val="20"/>
          <w:szCs w:val="20"/>
        </w:rPr>
        <w:t xml:space="preserve">smlouva s jinou osobou a doklad o uskutečnění plnění dodavatele, není-li současně možné osvědčení podle bodu </w:t>
      </w:r>
      <w:r w:rsidR="00486022" w:rsidRPr="002F1F37">
        <w:fldChar w:fldCharType="begin"/>
      </w:r>
      <w:r w:rsidR="00486022" w:rsidRPr="002F1F37">
        <w:instrText xml:space="preserve"> REF _Ref310498615 \r \h  \* MERGEFORMAT </w:instrText>
      </w:r>
      <w:r w:rsidR="00486022" w:rsidRPr="002F1F37">
        <w:fldChar w:fldCharType="separate"/>
      </w:r>
      <w:proofErr w:type="spellStart"/>
      <w:r w:rsidR="009F7320" w:rsidRPr="002F1F37">
        <w:rPr>
          <w:rFonts w:ascii="Calibri" w:hAnsi="Calibri" w:cs="Calibri"/>
          <w:sz w:val="20"/>
          <w:szCs w:val="20"/>
        </w:rPr>
        <w:t>ii</w:t>
      </w:r>
      <w:proofErr w:type="spellEnd"/>
      <w:r w:rsidR="00486022" w:rsidRPr="002F1F37">
        <w:fldChar w:fldCharType="end"/>
      </w:r>
      <w:r w:rsidRPr="002F1F37">
        <w:rPr>
          <w:rFonts w:ascii="Calibri" w:hAnsi="Calibri" w:cs="Calibri"/>
          <w:sz w:val="20"/>
          <w:szCs w:val="20"/>
        </w:rPr>
        <w:t xml:space="preserve"> od této osoby získat z důvodů spočívajících na její straně.</w:t>
      </w:r>
      <w:bookmarkEnd w:id="25"/>
    </w:p>
    <w:p w:rsidR="00B574F0" w:rsidRPr="002F1F37" w:rsidRDefault="00B574F0" w:rsidP="004378C4">
      <w:pPr>
        <w:ind w:left="1414"/>
        <w:jc w:val="both"/>
        <w:rPr>
          <w:rFonts w:ascii="Calibri" w:hAnsi="Calibri" w:cs="Calibri"/>
          <w:sz w:val="20"/>
          <w:szCs w:val="20"/>
        </w:rPr>
      </w:pPr>
      <w:r w:rsidRPr="002F1F37">
        <w:rPr>
          <w:rFonts w:ascii="Calibri" w:hAnsi="Calibri" w:cs="Calibri"/>
          <w:sz w:val="20"/>
          <w:szCs w:val="20"/>
        </w:rPr>
        <w:t xml:space="preserve">Dokumenty dle bodů </w:t>
      </w:r>
      <w:r w:rsidR="00245FDB" w:rsidRPr="002F1F37">
        <w:rPr>
          <w:rFonts w:asciiTheme="minorHAnsi" w:hAnsiTheme="minorHAnsi"/>
          <w:sz w:val="20"/>
          <w:szCs w:val="20"/>
        </w:rPr>
        <w:t>i</w:t>
      </w:r>
      <w:r w:rsidRPr="002F1F37">
        <w:rPr>
          <w:rFonts w:ascii="Calibri" w:hAnsi="Calibri" w:cs="Calibri"/>
          <w:sz w:val="20"/>
          <w:szCs w:val="20"/>
        </w:rPr>
        <w:t xml:space="preserve">, </w:t>
      </w:r>
      <w:r w:rsidR="00486022" w:rsidRPr="002F1F37">
        <w:fldChar w:fldCharType="begin"/>
      </w:r>
      <w:r w:rsidR="00486022" w:rsidRPr="002F1F37">
        <w:instrText xml:space="preserve"> REF _Ref310498615 \r \h  \* MERGEFORMAT </w:instrText>
      </w:r>
      <w:r w:rsidR="00486022" w:rsidRPr="002F1F37">
        <w:fldChar w:fldCharType="separate"/>
      </w:r>
      <w:proofErr w:type="spellStart"/>
      <w:r w:rsidR="009F7320" w:rsidRPr="002F1F37">
        <w:rPr>
          <w:rFonts w:ascii="Calibri" w:hAnsi="Calibri" w:cs="Calibri"/>
          <w:sz w:val="20"/>
          <w:szCs w:val="20"/>
        </w:rPr>
        <w:t>ii</w:t>
      </w:r>
      <w:proofErr w:type="spellEnd"/>
      <w:r w:rsidR="00486022" w:rsidRPr="002F1F37">
        <w:fldChar w:fldCharType="end"/>
      </w:r>
      <w:r w:rsidRPr="002F1F37">
        <w:rPr>
          <w:rFonts w:ascii="Calibri" w:hAnsi="Calibri" w:cs="Calibri"/>
          <w:sz w:val="20"/>
          <w:szCs w:val="20"/>
        </w:rPr>
        <w:t xml:space="preserve"> či </w:t>
      </w:r>
      <w:r w:rsidR="00486022" w:rsidRPr="002F1F37">
        <w:fldChar w:fldCharType="begin"/>
      </w:r>
      <w:r w:rsidR="00486022" w:rsidRPr="002F1F37">
        <w:instrText xml:space="preserve"> REF _Ref310498698 \r \h  \* MERGEFORMAT </w:instrText>
      </w:r>
      <w:r w:rsidR="00486022" w:rsidRPr="002F1F37">
        <w:fldChar w:fldCharType="separate"/>
      </w:r>
      <w:proofErr w:type="spellStart"/>
      <w:r w:rsidR="009F7320" w:rsidRPr="002F1F37">
        <w:rPr>
          <w:rFonts w:ascii="Calibri" w:hAnsi="Calibri" w:cs="Calibri"/>
          <w:sz w:val="20"/>
          <w:szCs w:val="20"/>
        </w:rPr>
        <w:t>iii</w:t>
      </w:r>
      <w:proofErr w:type="spellEnd"/>
      <w:r w:rsidR="00486022" w:rsidRPr="002F1F37">
        <w:fldChar w:fldCharType="end"/>
      </w:r>
      <w:r w:rsidRPr="002F1F37">
        <w:rPr>
          <w:rFonts w:ascii="Calibri" w:hAnsi="Calibri" w:cs="Calibri"/>
          <w:sz w:val="20"/>
          <w:szCs w:val="20"/>
        </w:rPr>
        <w:t xml:space="preserve"> výše musí být předloženy i v případě, že byla objednatelem Správa železniční dopravní cesty, státní organizace, nebo České dráhy, a.s.</w:t>
      </w:r>
    </w:p>
    <w:p w:rsidR="00B574F0" w:rsidRPr="002F1F37" w:rsidRDefault="00B574F0" w:rsidP="00895CE2">
      <w:pPr>
        <w:ind w:left="1414"/>
        <w:jc w:val="both"/>
        <w:rPr>
          <w:rFonts w:ascii="Calibri" w:hAnsi="Calibri" w:cs="Calibri"/>
          <w:sz w:val="20"/>
          <w:szCs w:val="20"/>
        </w:rPr>
      </w:pPr>
    </w:p>
    <w:p w:rsidR="00946F5D" w:rsidRPr="002F1F37" w:rsidRDefault="00B574F0" w:rsidP="00895CE2">
      <w:pPr>
        <w:ind w:left="1414"/>
        <w:jc w:val="both"/>
        <w:rPr>
          <w:rFonts w:ascii="Calibri" w:hAnsi="Calibri" w:cs="Calibri"/>
          <w:sz w:val="20"/>
          <w:szCs w:val="20"/>
        </w:rPr>
      </w:pPr>
      <w:r w:rsidRPr="002F1F37">
        <w:rPr>
          <w:rFonts w:ascii="Calibri" w:hAnsi="Calibri" w:cs="Calibri"/>
          <w:sz w:val="20"/>
          <w:szCs w:val="20"/>
        </w:rPr>
        <w:t xml:space="preserve">Dodavatel přitom musí předloženými dokumenty (tedy seznamem významných služeb a dokumenty dle bodů </w:t>
      </w:r>
      <w:r w:rsidR="00486022" w:rsidRPr="002F1F37">
        <w:rPr>
          <w:rFonts w:asciiTheme="minorHAnsi" w:hAnsiTheme="minorHAnsi"/>
          <w:sz w:val="20"/>
          <w:szCs w:val="20"/>
        </w:rPr>
        <w:fldChar w:fldCharType="begin"/>
      </w:r>
      <w:r w:rsidR="00486022" w:rsidRPr="002F1F37">
        <w:rPr>
          <w:rFonts w:asciiTheme="minorHAnsi" w:hAnsiTheme="minorHAnsi"/>
          <w:sz w:val="20"/>
          <w:szCs w:val="20"/>
        </w:rPr>
        <w:instrText xml:space="preserve"> REF _Ref310498696 \r \h  \* MERGEFORMAT </w:instrText>
      </w:r>
      <w:r w:rsidR="00486022" w:rsidRPr="002F1F37">
        <w:rPr>
          <w:rFonts w:asciiTheme="minorHAnsi" w:hAnsiTheme="minorHAnsi"/>
          <w:sz w:val="20"/>
          <w:szCs w:val="20"/>
        </w:rPr>
      </w:r>
      <w:r w:rsidR="00486022" w:rsidRPr="002F1F37">
        <w:rPr>
          <w:rFonts w:asciiTheme="minorHAnsi" w:hAnsiTheme="minorHAnsi"/>
          <w:sz w:val="20"/>
          <w:szCs w:val="20"/>
        </w:rPr>
        <w:fldChar w:fldCharType="separate"/>
      </w:r>
      <w:r w:rsidR="009F7320" w:rsidRPr="002F1F37">
        <w:rPr>
          <w:rFonts w:asciiTheme="minorHAnsi" w:hAnsiTheme="minorHAnsi"/>
          <w:sz w:val="20"/>
          <w:szCs w:val="20"/>
        </w:rPr>
        <w:t>i</w:t>
      </w:r>
      <w:r w:rsidR="00486022" w:rsidRPr="002F1F37">
        <w:rPr>
          <w:rFonts w:asciiTheme="minorHAnsi" w:hAnsiTheme="minorHAnsi"/>
          <w:sz w:val="20"/>
          <w:szCs w:val="20"/>
        </w:rPr>
        <w:fldChar w:fldCharType="end"/>
      </w:r>
      <w:r w:rsidRPr="002F1F37">
        <w:rPr>
          <w:rFonts w:ascii="Calibri" w:hAnsi="Calibri" w:cs="Calibri"/>
          <w:sz w:val="20"/>
          <w:szCs w:val="20"/>
        </w:rPr>
        <w:t xml:space="preserve">, </w:t>
      </w:r>
      <w:r w:rsidR="00486022" w:rsidRPr="002F1F37">
        <w:fldChar w:fldCharType="begin"/>
      </w:r>
      <w:r w:rsidR="00486022" w:rsidRPr="002F1F37">
        <w:instrText xml:space="preserve"> REF _Ref310498615 \r \h  \* MERGEFORMAT </w:instrText>
      </w:r>
      <w:r w:rsidR="00486022" w:rsidRPr="002F1F37">
        <w:fldChar w:fldCharType="separate"/>
      </w:r>
      <w:proofErr w:type="spellStart"/>
      <w:r w:rsidR="009F7320" w:rsidRPr="002F1F37">
        <w:rPr>
          <w:rFonts w:ascii="Calibri" w:hAnsi="Calibri" w:cs="Calibri"/>
          <w:sz w:val="20"/>
          <w:szCs w:val="20"/>
        </w:rPr>
        <w:t>ii</w:t>
      </w:r>
      <w:proofErr w:type="spellEnd"/>
      <w:r w:rsidR="00486022" w:rsidRPr="002F1F37">
        <w:fldChar w:fldCharType="end"/>
      </w:r>
      <w:r w:rsidRPr="002F1F37">
        <w:rPr>
          <w:rFonts w:ascii="Calibri" w:hAnsi="Calibri" w:cs="Calibri"/>
          <w:sz w:val="20"/>
          <w:szCs w:val="20"/>
        </w:rPr>
        <w:t xml:space="preserve"> či </w:t>
      </w:r>
      <w:r w:rsidR="00486022" w:rsidRPr="002F1F37">
        <w:fldChar w:fldCharType="begin"/>
      </w:r>
      <w:r w:rsidR="00486022" w:rsidRPr="002F1F37">
        <w:instrText xml:space="preserve"> REF _Ref310498698 \r \h  \* MERGEFORMAT </w:instrText>
      </w:r>
      <w:r w:rsidR="00486022" w:rsidRPr="002F1F37">
        <w:fldChar w:fldCharType="separate"/>
      </w:r>
      <w:proofErr w:type="spellStart"/>
      <w:r w:rsidR="009F7320" w:rsidRPr="002F1F37">
        <w:rPr>
          <w:rFonts w:ascii="Calibri" w:hAnsi="Calibri" w:cs="Calibri"/>
          <w:sz w:val="20"/>
          <w:szCs w:val="20"/>
        </w:rPr>
        <w:t>iii</w:t>
      </w:r>
      <w:proofErr w:type="spellEnd"/>
      <w:r w:rsidR="00486022" w:rsidRPr="002F1F37">
        <w:fldChar w:fldCharType="end"/>
      </w:r>
      <w:r w:rsidRPr="002F1F37">
        <w:rPr>
          <w:rFonts w:ascii="Calibri" w:hAnsi="Calibri" w:cs="Calibri"/>
          <w:sz w:val="20"/>
          <w:szCs w:val="20"/>
        </w:rPr>
        <w:t xml:space="preserve"> výše) prokázat, že v uvedeném období poskytl alespoň </w:t>
      </w:r>
      <w:r w:rsidR="002D403C" w:rsidRPr="002F1F37">
        <w:rPr>
          <w:rFonts w:ascii="Calibri" w:hAnsi="Calibri" w:cs="Calibri"/>
          <w:sz w:val="20"/>
          <w:szCs w:val="20"/>
        </w:rPr>
        <w:t>tři</w:t>
      </w:r>
      <w:r w:rsidR="0098685B" w:rsidRPr="002F1F37">
        <w:rPr>
          <w:rFonts w:ascii="Calibri" w:hAnsi="Calibri" w:cs="Calibri"/>
          <w:sz w:val="20"/>
          <w:szCs w:val="20"/>
        </w:rPr>
        <w:t xml:space="preserve"> služby v oblasti projektování staveb drah</w:t>
      </w:r>
      <w:r w:rsidR="002D403C" w:rsidRPr="002F1F37">
        <w:rPr>
          <w:rFonts w:ascii="Calibri" w:hAnsi="Calibri" w:cs="Calibri"/>
          <w:sz w:val="20"/>
          <w:szCs w:val="20"/>
        </w:rPr>
        <w:t xml:space="preserve"> představující </w:t>
      </w:r>
      <w:r w:rsidR="00FB267E" w:rsidRPr="002F1F37">
        <w:rPr>
          <w:rFonts w:ascii="Calibri" w:hAnsi="Calibri" w:cs="Calibri"/>
          <w:sz w:val="20"/>
          <w:szCs w:val="20"/>
        </w:rPr>
        <w:t>rekonstrukci</w:t>
      </w:r>
      <w:r w:rsidR="003F1A75" w:rsidRPr="002F1F37">
        <w:rPr>
          <w:rFonts w:ascii="Calibri" w:hAnsi="Calibri" w:cs="Calibri"/>
          <w:sz w:val="20"/>
          <w:szCs w:val="20"/>
        </w:rPr>
        <w:t xml:space="preserve"> </w:t>
      </w:r>
      <w:r w:rsidR="00FB267E" w:rsidRPr="002F1F37">
        <w:rPr>
          <w:rFonts w:ascii="Calibri" w:hAnsi="Calibri" w:cs="Calibri"/>
          <w:sz w:val="20"/>
          <w:szCs w:val="20"/>
        </w:rPr>
        <w:t>nebo modernizaci</w:t>
      </w:r>
      <w:r w:rsidR="002D403C" w:rsidRPr="002F1F37">
        <w:rPr>
          <w:rFonts w:ascii="Calibri" w:hAnsi="Calibri" w:cs="Calibri"/>
          <w:sz w:val="20"/>
          <w:szCs w:val="20"/>
        </w:rPr>
        <w:t xml:space="preserve"> </w:t>
      </w:r>
      <w:r w:rsidR="0097622A" w:rsidRPr="002F1F37">
        <w:rPr>
          <w:rFonts w:ascii="Calibri" w:hAnsi="Calibri" w:cs="Calibri"/>
          <w:sz w:val="20"/>
          <w:szCs w:val="20"/>
        </w:rPr>
        <w:t>železniční</w:t>
      </w:r>
      <w:r w:rsidR="00070E1F" w:rsidRPr="002F1F37">
        <w:rPr>
          <w:rFonts w:ascii="Calibri" w:hAnsi="Calibri" w:cs="Calibri"/>
          <w:sz w:val="20"/>
          <w:szCs w:val="20"/>
        </w:rPr>
        <w:t xml:space="preserve"> trat</w:t>
      </w:r>
      <w:r w:rsidR="00677680">
        <w:rPr>
          <w:rFonts w:ascii="Calibri" w:hAnsi="Calibri" w:cs="Calibri"/>
          <w:sz w:val="20"/>
          <w:szCs w:val="20"/>
        </w:rPr>
        <w:t>i</w:t>
      </w:r>
      <w:r w:rsidR="00070E1F" w:rsidRPr="002F1F37">
        <w:rPr>
          <w:rFonts w:ascii="Calibri" w:hAnsi="Calibri" w:cs="Calibri"/>
          <w:sz w:val="20"/>
          <w:szCs w:val="20"/>
        </w:rPr>
        <w:t xml:space="preserve"> </w:t>
      </w:r>
      <w:r w:rsidR="00D379AD" w:rsidRPr="002F1F37">
        <w:rPr>
          <w:rFonts w:ascii="Calibri" w:hAnsi="Calibri" w:cs="Calibri"/>
          <w:sz w:val="20"/>
          <w:szCs w:val="20"/>
        </w:rPr>
        <w:t xml:space="preserve"> </w:t>
      </w:r>
      <w:r w:rsidR="002D403C" w:rsidRPr="002F1F37">
        <w:rPr>
          <w:rFonts w:ascii="Calibri" w:hAnsi="Calibri" w:cs="Calibri"/>
          <w:sz w:val="20"/>
          <w:szCs w:val="20"/>
        </w:rPr>
        <w:t>ve stupni projekt</w:t>
      </w:r>
      <w:r w:rsidR="00290520">
        <w:rPr>
          <w:rFonts w:ascii="Calibri" w:hAnsi="Calibri" w:cs="Calibri"/>
          <w:sz w:val="20"/>
          <w:szCs w:val="20"/>
        </w:rPr>
        <w:t>, přičemž nejméně jedna služba musí zahrnovat projektování železničního uzlu.</w:t>
      </w:r>
    </w:p>
    <w:p w:rsidR="00C035B7" w:rsidRPr="002F1F37" w:rsidRDefault="00C035B7" w:rsidP="00895CE2">
      <w:pPr>
        <w:ind w:left="1414"/>
        <w:jc w:val="both"/>
        <w:rPr>
          <w:rFonts w:ascii="Calibri" w:hAnsi="Calibri" w:cs="Calibri"/>
          <w:sz w:val="20"/>
          <w:szCs w:val="20"/>
        </w:rPr>
      </w:pPr>
    </w:p>
    <w:p w:rsidR="00ED08AF" w:rsidRPr="002F1F37" w:rsidRDefault="00ED08AF" w:rsidP="00711A2E">
      <w:pPr>
        <w:ind w:left="1418"/>
        <w:jc w:val="both"/>
        <w:rPr>
          <w:rFonts w:ascii="Calibri" w:hAnsi="Calibri" w:cs="Calibri"/>
          <w:sz w:val="20"/>
          <w:szCs w:val="20"/>
        </w:rPr>
      </w:pPr>
      <w:r w:rsidRPr="002F1F37">
        <w:rPr>
          <w:rFonts w:ascii="Calibri" w:hAnsi="Calibri" w:cs="Calibri"/>
          <w:sz w:val="20"/>
          <w:szCs w:val="20"/>
        </w:rPr>
        <w:t xml:space="preserve">Celkový součet cen projektových prací za poslední 3 roky, za které byl dodavatel odpovědný (tj. podíl na zakázce), musí dosahovat minimálně </w:t>
      </w:r>
      <w:r w:rsidR="00D07FA0">
        <w:rPr>
          <w:rFonts w:ascii="Calibri" w:hAnsi="Calibri" w:cs="Calibri"/>
          <w:sz w:val="20"/>
          <w:szCs w:val="20"/>
        </w:rPr>
        <w:t>75</w:t>
      </w:r>
      <w:r w:rsidR="0027629F" w:rsidRPr="002F1F37">
        <w:rPr>
          <w:rFonts w:ascii="Calibri" w:hAnsi="Calibri" w:cs="Calibri"/>
          <w:sz w:val="20"/>
          <w:szCs w:val="20"/>
        </w:rPr>
        <w:t xml:space="preserve"> mil. Kč bez DPH</w:t>
      </w:r>
      <w:r w:rsidR="00FE5CFB" w:rsidRPr="002F1F37">
        <w:rPr>
          <w:rFonts w:ascii="Calibri" w:hAnsi="Calibri" w:cs="Calibri"/>
          <w:sz w:val="20"/>
          <w:szCs w:val="20"/>
        </w:rPr>
        <w:t>, přičemž nejméně jedna služb</w:t>
      </w:r>
      <w:r w:rsidR="009B46CA" w:rsidRPr="002F1F37">
        <w:rPr>
          <w:rFonts w:ascii="Calibri" w:hAnsi="Calibri" w:cs="Calibri"/>
          <w:sz w:val="20"/>
          <w:szCs w:val="20"/>
        </w:rPr>
        <w:t>a</w:t>
      </w:r>
      <w:r w:rsidR="00FE5CFB" w:rsidRPr="002F1F37">
        <w:rPr>
          <w:rFonts w:ascii="Calibri" w:hAnsi="Calibri" w:cs="Calibri"/>
          <w:sz w:val="20"/>
          <w:szCs w:val="20"/>
        </w:rPr>
        <w:t xml:space="preserve"> musí dosahovat hodnoty nejméně </w:t>
      </w:r>
      <w:r w:rsidR="00D07FA0">
        <w:rPr>
          <w:rFonts w:ascii="Calibri" w:hAnsi="Calibri" w:cs="Calibri"/>
          <w:sz w:val="20"/>
          <w:szCs w:val="20"/>
        </w:rPr>
        <w:t>3</w:t>
      </w:r>
      <w:bookmarkStart w:id="26" w:name="_GoBack"/>
      <w:bookmarkEnd w:id="26"/>
      <w:r w:rsidR="00CE63C3" w:rsidRPr="002F1F37">
        <w:rPr>
          <w:rFonts w:ascii="Calibri" w:hAnsi="Calibri" w:cs="Calibri"/>
          <w:sz w:val="20"/>
          <w:szCs w:val="20"/>
        </w:rPr>
        <w:t>5</w:t>
      </w:r>
      <w:r w:rsidR="00FE5CFB" w:rsidRPr="002F1F37">
        <w:rPr>
          <w:rFonts w:ascii="Calibri" w:hAnsi="Calibri" w:cs="Calibri"/>
          <w:sz w:val="20"/>
          <w:szCs w:val="20"/>
        </w:rPr>
        <w:t xml:space="preserve"> mil. Kč bez DPH.</w:t>
      </w:r>
      <w:r w:rsidR="009B46CA" w:rsidRPr="002F1F37">
        <w:rPr>
          <w:rFonts w:ascii="Calibri" w:hAnsi="Calibri" w:cs="Calibri"/>
          <w:sz w:val="20"/>
          <w:szCs w:val="20"/>
        </w:rPr>
        <w:t xml:space="preserve"> Skutečností rozhodnou pro počátek běhu tříleté lhůty je poslední den lhůty pro podání nabídek.</w:t>
      </w:r>
    </w:p>
    <w:p w:rsidR="00370F4C" w:rsidRPr="002F1F37" w:rsidRDefault="00370F4C" w:rsidP="00711A2E">
      <w:pPr>
        <w:ind w:left="1418"/>
        <w:jc w:val="both"/>
        <w:rPr>
          <w:rFonts w:ascii="Calibri" w:hAnsi="Calibri" w:cs="Calibri"/>
          <w:sz w:val="20"/>
          <w:szCs w:val="20"/>
        </w:rPr>
      </w:pPr>
    </w:p>
    <w:p w:rsidR="00B574F0" w:rsidRPr="002F1F37" w:rsidRDefault="00B574F0" w:rsidP="00895CE2">
      <w:pPr>
        <w:ind w:left="1414"/>
        <w:jc w:val="both"/>
        <w:rPr>
          <w:rFonts w:ascii="Calibri" w:hAnsi="Calibri" w:cs="Calibri"/>
          <w:sz w:val="20"/>
          <w:szCs w:val="20"/>
        </w:rPr>
      </w:pPr>
      <w:r w:rsidRPr="002F1F37">
        <w:rPr>
          <w:rFonts w:ascii="Calibri" w:hAnsi="Calibri" w:cs="Calibri"/>
          <w:sz w:val="20"/>
          <w:szCs w:val="20"/>
        </w:rPr>
        <w:t xml:space="preserve">Seznam významných služeb bude předložen ve formě obsažené v Příloze č. </w:t>
      </w:r>
      <w:r w:rsidR="00B22914" w:rsidRPr="002F1F37">
        <w:rPr>
          <w:rFonts w:ascii="Calibri" w:hAnsi="Calibri" w:cs="Calibri"/>
          <w:sz w:val="20"/>
          <w:szCs w:val="20"/>
        </w:rPr>
        <w:t>5</w:t>
      </w:r>
      <w:r w:rsidRPr="002F1F37">
        <w:rPr>
          <w:rFonts w:ascii="Calibri" w:hAnsi="Calibri" w:cs="Calibri"/>
          <w:sz w:val="20"/>
          <w:szCs w:val="20"/>
        </w:rPr>
        <w:t xml:space="preserve"> těchto Pokynů, je</w:t>
      </w:r>
      <w:r w:rsidR="00B1321F" w:rsidRPr="002F1F37">
        <w:rPr>
          <w:rFonts w:ascii="Calibri" w:hAnsi="Calibri" w:cs="Calibri"/>
          <w:sz w:val="20"/>
          <w:szCs w:val="20"/>
        </w:rPr>
        <w:t xml:space="preserve">jíž přílohou budou dokumenty dle </w:t>
      </w:r>
      <w:r w:rsidRPr="002F1F37">
        <w:rPr>
          <w:rFonts w:ascii="Calibri" w:hAnsi="Calibri" w:cs="Calibri"/>
          <w:sz w:val="20"/>
          <w:szCs w:val="20"/>
        </w:rPr>
        <w:t xml:space="preserve">bodů </w:t>
      </w:r>
      <w:r w:rsidR="00486022" w:rsidRPr="002F1F37">
        <w:rPr>
          <w:rFonts w:ascii="Calibri" w:hAnsi="Calibri" w:cs="Calibri"/>
          <w:sz w:val="20"/>
          <w:szCs w:val="20"/>
        </w:rPr>
        <w:fldChar w:fldCharType="begin"/>
      </w:r>
      <w:r w:rsidR="00486022" w:rsidRPr="002F1F37">
        <w:rPr>
          <w:rFonts w:ascii="Calibri" w:hAnsi="Calibri" w:cs="Calibri"/>
          <w:sz w:val="20"/>
          <w:szCs w:val="20"/>
        </w:rPr>
        <w:instrText xml:space="preserve"> REF _Ref310498696 \r \h  \* MERGEFORMAT </w:instrText>
      </w:r>
      <w:r w:rsidR="00486022" w:rsidRPr="002F1F37">
        <w:rPr>
          <w:rFonts w:ascii="Calibri" w:hAnsi="Calibri" w:cs="Calibri"/>
          <w:sz w:val="20"/>
          <w:szCs w:val="20"/>
        </w:rPr>
      </w:r>
      <w:r w:rsidR="00486022" w:rsidRPr="002F1F37">
        <w:rPr>
          <w:rFonts w:ascii="Calibri" w:hAnsi="Calibri" w:cs="Calibri"/>
          <w:sz w:val="20"/>
          <w:szCs w:val="20"/>
        </w:rPr>
        <w:fldChar w:fldCharType="separate"/>
      </w:r>
      <w:r w:rsidR="009F7320" w:rsidRPr="002F1F37">
        <w:rPr>
          <w:rFonts w:ascii="Calibri" w:hAnsi="Calibri" w:cs="Calibri"/>
          <w:sz w:val="20"/>
          <w:szCs w:val="20"/>
        </w:rPr>
        <w:t>i</w:t>
      </w:r>
      <w:r w:rsidR="00486022" w:rsidRPr="002F1F37">
        <w:rPr>
          <w:rFonts w:ascii="Calibri" w:hAnsi="Calibri" w:cs="Calibri"/>
          <w:sz w:val="20"/>
          <w:szCs w:val="20"/>
        </w:rPr>
        <w:fldChar w:fldCharType="end"/>
      </w:r>
      <w:r w:rsidR="00B1321F" w:rsidRPr="002F1F37">
        <w:rPr>
          <w:rFonts w:ascii="Calibri" w:hAnsi="Calibri" w:cs="Calibri"/>
          <w:sz w:val="20"/>
          <w:szCs w:val="20"/>
        </w:rPr>
        <w:t>. či</w:t>
      </w:r>
      <w:r w:rsidRPr="002F1F37">
        <w:rPr>
          <w:rFonts w:ascii="Calibri" w:hAnsi="Calibri" w:cs="Calibri"/>
          <w:sz w:val="20"/>
          <w:szCs w:val="20"/>
        </w:rPr>
        <w:t xml:space="preserve"> </w:t>
      </w:r>
      <w:r w:rsidR="00486022" w:rsidRPr="002F1F37">
        <w:rPr>
          <w:rFonts w:ascii="Calibri" w:hAnsi="Calibri" w:cs="Calibri"/>
          <w:sz w:val="20"/>
          <w:szCs w:val="20"/>
        </w:rPr>
        <w:fldChar w:fldCharType="begin"/>
      </w:r>
      <w:r w:rsidR="00486022" w:rsidRPr="002F1F37">
        <w:rPr>
          <w:rFonts w:ascii="Calibri" w:hAnsi="Calibri" w:cs="Calibri"/>
          <w:sz w:val="20"/>
          <w:szCs w:val="20"/>
        </w:rPr>
        <w:instrText xml:space="preserve"> REF _Ref310498615 \r \h  \* MERGEFORMAT </w:instrText>
      </w:r>
      <w:r w:rsidR="00486022" w:rsidRPr="002F1F37">
        <w:rPr>
          <w:rFonts w:ascii="Calibri" w:hAnsi="Calibri" w:cs="Calibri"/>
          <w:sz w:val="20"/>
          <w:szCs w:val="20"/>
        </w:rPr>
      </w:r>
      <w:r w:rsidR="00486022" w:rsidRPr="002F1F37">
        <w:rPr>
          <w:rFonts w:ascii="Calibri" w:hAnsi="Calibri" w:cs="Calibri"/>
          <w:sz w:val="20"/>
          <w:szCs w:val="20"/>
        </w:rPr>
        <w:fldChar w:fldCharType="separate"/>
      </w:r>
      <w:proofErr w:type="spellStart"/>
      <w:r w:rsidR="009F7320" w:rsidRPr="002F1F37">
        <w:rPr>
          <w:rFonts w:ascii="Calibri" w:hAnsi="Calibri" w:cs="Calibri"/>
          <w:sz w:val="20"/>
          <w:szCs w:val="20"/>
        </w:rPr>
        <w:t>ii</w:t>
      </w:r>
      <w:proofErr w:type="spellEnd"/>
      <w:r w:rsidR="00486022" w:rsidRPr="002F1F37">
        <w:rPr>
          <w:rFonts w:ascii="Calibri" w:hAnsi="Calibri" w:cs="Calibri"/>
          <w:sz w:val="20"/>
          <w:szCs w:val="20"/>
        </w:rPr>
        <w:fldChar w:fldCharType="end"/>
      </w:r>
      <w:r w:rsidR="00B1321F" w:rsidRPr="002F1F37">
        <w:rPr>
          <w:rFonts w:ascii="Calibri" w:hAnsi="Calibri" w:cs="Calibri"/>
          <w:sz w:val="20"/>
          <w:szCs w:val="20"/>
        </w:rPr>
        <w:t>. či</w:t>
      </w:r>
      <w:r w:rsidRPr="002F1F37">
        <w:rPr>
          <w:rFonts w:ascii="Calibri" w:hAnsi="Calibri" w:cs="Calibri"/>
          <w:sz w:val="20"/>
          <w:szCs w:val="20"/>
        </w:rPr>
        <w:t xml:space="preserve"> </w:t>
      </w:r>
      <w:r w:rsidR="00486022" w:rsidRPr="002F1F37">
        <w:rPr>
          <w:rFonts w:ascii="Calibri" w:hAnsi="Calibri" w:cs="Calibri"/>
          <w:sz w:val="20"/>
          <w:szCs w:val="20"/>
        </w:rPr>
        <w:fldChar w:fldCharType="begin"/>
      </w:r>
      <w:r w:rsidR="00486022" w:rsidRPr="002F1F37">
        <w:rPr>
          <w:rFonts w:ascii="Calibri" w:hAnsi="Calibri" w:cs="Calibri"/>
          <w:sz w:val="20"/>
          <w:szCs w:val="20"/>
        </w:rPr>
        <w:instrText xml:space="preserve"> REF _Ref310498698 \r \h  \* MERGEFORMAT </w:instrText>
      </w:r>
      <w:r w:rsidR="00486022" w:rsidRPr="002F1F37">
        <w:rPr>
          <w:rFonts w:ascii="Calibri" w:hAnsi="Calibri" w:cs="Calibri"/>
          <w:sz w:val="20"/>
          <w:szCs w:val="20"/>
        </w:rPr>
      </w:r>
      <w:r w:rsidR="00486022" w:rsidRPr="002F1F37">
        <w:rPr>
          <w:rFonts w:ascii="Calibri" w:hAnsi="Calibri" w:cs="Calibri"/>
          <w:sz w:val="20"/>
          <w:szCs w:val="20"/>
        </w:rPr>
        <w:fldChar w:fldCharType="separate"/>
      </w:r>
      <w:proofErr w:type="spellStart"/>
      <w:r w:rsidR="009F7320" w:rsidRPr="002F1F37">
        <w:rPr>
          <w:rFonts w:ascii="Calibri" w:hAnsi="Calibri" w:cs="Calibri"/>
          <w:sz w:val="20"/>
          <w:szCs w:val="20"/>
        </w:rPr>
        <w:t>iii</w:t>
      </w:r>
      <w:proofErr w:type="spellEnd"/>
      <w:r w:rsidR="00486022" w:rsidRPr="002F1F37">
        <w:rPr>
          <w:rFonts w:ascii="Calibri" w:hAnsi="Calibri" w:cs="Calibri"/>
          <w:sz w:val="20"/>
          <w:szCs w:val="20"/>
        </w:rPr>
        <w:fldChar w:fldCharType="end"/>
      </w:r>
      <w:r w:rsidR="00B1321F" w:rsidRPr="002F1F37">
        <w:rPr>
          <w:rFonts w:ascii="Calibri" w:hAnsi="Calibri" w:cs="Calibri"/>
          <w:sz w:val="20"/>
          <w:szCs w:val="20"/>
        </w:rPr>
        <w:t xml:space="preserve">. </w:t>
      </w:r>
      <w:r w:rsidRPr="002F1F37">
        <w:rPr>
          <w:rFonts w:ascii="Calibri" w:hAnsi="Calibri" w:cs="Calibri"/>
          <w:sz w:val="20"/>
          <w:szCs w:val="20"/>
        </w:rPr>
        <w:t>výše.</w:t>
      </w:r>
    </w:p>
    <w:p w:rsidR="008E4A48" w:rsidRPr="002F1F37" w:rsidRDefault="008E4A48" w:rsidP="008E4A48">
      <w:pPr>
        <w:spacing w:before="120"/>
        <w:ind w:left="1412"/>
        <w:jc w:val="both"/>
        <w:rPr>
          <w:rFonts w:ascii="Calibri" w:hAnsi="Calibri" w:cs="Calibri"/>
          <w:sz w:val="20"/>
          <w:szCs w:val="20"/>
        </w:rPr>
      </w:pPr>
      <w:r w:rsidRPr="002F1F37">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služeb. Byl-li dodavatel členem společnosti/sdružení či seskupení dodavatelů, avšak osvědčení objednatele o řádném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řádném plnění uvedené projekční práce, podává nabídku v tomto zadávacím řízení ve stejném složení konkrétních členů, pak takové osvědčení postačuje bez dalšího.</w:t>
      </w:r>
    </w:p>
    <w:p w:rsidR="00B574F0" w:rsidRPr="002F1F37" w:rsidRDefault="00B574F0" w:rsidP="00895CE2">
      <w:pPr>
        <w:ind w:left="1414"/>
        <w:jc w:val="both"/>
        <w:rPr>
          <w:rFonts w:ascii="Calibri" w:hAnsi="Calibri" w:cs="Calibri"/>
          <w:sz w:val="20"/>
          <w:szCs w:val="20"/>
        </w:rPr>
      </w:pPr>
    </w:p>
    <w:p w:rsidR="005A025A" w:rsidRPr="002F1F37" w:rsidRDefault="00B574F0" w:rsidP="00F24A21">
      <w:pPr>
        <w:numPr>
          <w:ilvl w:val="0"/>
          <w:numId w:val="15"/>
        </w:numPr>
        <w:ind w:left="1414"/>
        <w:jc w:val="both"/>
      </w:pPr>
      <w:r w:rsidRPr="002F1F37">
        <w:rPr>
          <w:rFonts w:ascii="Calibri" w:hAnsi="Calibri" w:cs="Calibri"/>
          <w:sz w:val="20"/>
          <w:szCs w:val="20"/>
        </w:rPr>
        <w:t xml:space="preserve">Zadavatel požaduje předložení seznamu vedoucího personálu dodavatele. Zadavatel stanoví, že členové </w:t>
      </w:r>
      <w:r w:rsidR="00AB1AC0" w:rsidRPr="002F1F37">
        <w:rPr>
          <w:rFonts w:ascii="Calibri" w:hAnsi="Calibri" w:cs="Calibri"/>
          <w:sz w:val="20"/>
          <w:szCs w:val="20"/>
        </w:rPr>
        <w:t xml:space="preserve">vedoucího </w:t>
      </w:r>
      <w:r w:rsidRPr="002F1F37">
        <w:rPr>
          <w:rFonts w:ascii="Calibri" w:hAnsi="Calibri" w:cs="Calibri"/>
          <w:sz w:val="20"/>
          <w:szCs w:val="20"/>
        </w:rPr>
        <w:t xml:space="preserve">personálu mohou být zaměstnanci </w:t>
      </w:r>
      <w:r w:rsidR="00AB1AC0" w:rsidRPr="002F1F37">
        <w:rPr>
          <w:rFonts w:ascii="Calibri" w:hAnsi="Calibri" w:cs="Calibri"/>
          <w:sz w:val="20"/>
          <w:szCs w:val="20"/>
        </w:rPr>
        <w:t xml:space="preserve">dodavatele </w:t>
      </w:r>
      <w:r w:rsidRPr="002F1F37">
        <w:rPr>
          <w:rFonts w:ascii="Calibri" w:hAnsi="Calibri" w:cs="Calibri"/>
          <w:sz w:val="20"/>
          <w:szCs w:val="20"/>
        </w:rPr>
        <w:t>nebo osoby v jiném vztahu k</w:t>
      </w:r>
      <w:r w:rsidR="005A025A" w:rsidRPr="002F1F37">
        <w:rPr>
          <w:rFonts w:ascii="Calibri" w:hAnsi="Calibri" w:cs="Calibri"/>
          <w:sz w:val="20"/>
          <w:szCs w:val="20"/>
        </w:rPr>
        <w:t> </w:t>
      </w:r>
      <w:r w:rsidRPr="002F1F37">
        <w:rPr>
          <w:rFonts w:ascii="Calibri" w:hAnsi="Calibri" w:cs="Calibri"/>
          <w:sz w:val="20"/>
          <w:szCs w:val="20"/>
        </w:rPr>
        <w:t>dodavateli</w:t>
      </w:r>
      <w:r w:rsidR="005A025A" w:rsidRPr="002F1F37">
        <w:rPr>
          <w:rFonts w:ascii="Calibri" w:hAnsi="Calibri" w:cs="Calibri"/>
          <w:sz w:val="20"/>
          <w:szCs w:val="20"/>
        </w:rPr>
        <w:t>, tj. např. zaměstnanci jeho subdodavatelů</w:t>
      </w:r>
      <w:r w:rsidR="0052017F" w:rsidRPr="002F1F37">
        <w:t>.</w:t>
      </w:r>
    </w:p>
    <w:p w:rsidR="00B574F0" w:rsidRPr="002F1F37" w:rsidRDefault="00B574F0" w:rsidP="00A30BE1">
      <w:pPr>
        <w:spacing w:before="120"/>
        <w:ind w:left="1418"/>
        <w:jc w:val="both"/>
        <w:rPr>
          <w:rFonts w:ascii="Calibri" w:hAnsi="Calibri" w:cs="Calibri"/>
          <w:sz w:val="20"/>
          <w:szCs w:val="20"/>
        </w:rPr>
      </w:pPr>
      <w:r w:rsidRPr="002F1F37">
        <w:rPr>
          <w:rFonts w:ascii="Calibri" w:hAnsi="Calibri" w:cs="Calibri"/>
          <w:sz w:val="20"/>
          <w:szCs w:val="20"/>
        </w:rPr>
        <w:t>Přílohou tohoto seznamu budou profesní životopisy každého člena vedoucího personálu, doklady o nejvyšším dosaženém vzdělání každého člena vedoucího personálu a doklady k prokázání odborné kvalifikace.</w:t>
      </w:r>
    </w:p>
    <w:p w:rsidR="00B574F0" w:rsidRPr="002F1F37" w:rsidRDefault="00B574F0" w:rsidP="00A30BE1">
      <w:pPr>
        <w:spacing w:before="120"/>
        <w:ind w:left="1418"/>
        <w:jc w:val="both"/>
        <w:rPr>
          <w:rFonts w:ascii="Calibri" w:hAnsi="Calibri" w:cs="Calibri"/>
          <w:sz w:val="20"/>
          <w:szCs w:val="20"/>
        </w:rPr>
      </w:pPr>
      <w:r w:rsidRPr="002F1F37">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p>
    <w:p w:rsidR="00440549" w:rsidRPr="002F1F37" w:rsidRDefault="00440549" w:rsidP="00A30BE1">
      <w:pPr>
        <w:spacing w:before="120"/>
        <w:ind w:left="1418"/>
        <w:jc w:val="both"/>
        <w:rPr>
          <w:rFonts w:ascii="Calibri" w:hAnsi="Calibri" w:cs="Calibri"/>
          <w:sz w:val="20"/>
          <w:szCs w:val="20"/>
        </w:rPr>
      </w:pPr>
    </w:p>
    <w:p w:rsidR="00B574F0" w:rsidRPr="002F1F37" w:rsidRDefault="002567AF" w:rsidP="00F24A21">
      <w:pPr>
        <w:numPr>
          <w:ilvl w:val="0"/>
          <w:numId w:val="16"/>
        </w:numPr>
        <w:spacing w:before="60"/>
        <w:ind w:left="1843" w:hanging="425"/>
        <w:jc w:val="both"/>
        <w:rPr>
          <w:rFonts w:ascii="Calibri" w:hAnsi="Calibri" w:cs="Calibri"/>
          <w:b/>
          <w:bCs/>
          <w:sz w:val="20"/>
          <w:szCs w:val="20"/>
        </w:rPr>
      </w:pPr>
      <w:r w:rsidRPr="002F1F37">
        <w:rPr>
          <w:rFonts w:ascii="Calibri" w:hAnsi="Calibri" w:cs="Calibri"/>
          <w:b/>
          <w:bCs/>
          <w:sz w:val="20"/>
          <w:szCs w:val="20"/>
        </w:rPr>
        <w:lastRenderedPageBreak/>
        <w:t>v</w:t>
      </w:r>
      <w:r w:rsidR="00B574F0" w:rsidRPr="002F1F37">
        <w:rPr>
          <w:rFonts w:ascii="Calibri" w:hAnsi="Calibri" w:cs="Calibri"/>
          <w:b/>
          <w:bCs/>
          <w:sz w:val="20"/>
          <w:szCs w:val="20"/>
        </w:rPr>
        <w:t xml:space="preserve">edoucí týmu </w:t>
      </w:r>
    </w:p>
    <w:p w:rsidR="00B574F0" w:rsidRPr="002F1F37" w:rsidRDefault="00B574F0" w:rsidP="00F24A21">
      <w:pPr>
        <w:numPr>
          <w:ilvl w:val="0"/>
          <w:numId w:val="17"/>
        </w:numPr>
        <w:spacing w:before="60"/>
        <w:ind w:left="1843" w:hanging="425"/>
        <w:jc w:val="both"/>
        <w:rPr>
          <w:rFonts w:ascii="Calibri" w:hAnsi="Calibri" w:cs="Calibri"/>
          <w:sz w:val="20"/>
          <w:szCs w:val="20"/>
        </w:rPr>
      </w:pPr>
      <w:r w:rsidRPr="002F1F37">
        <w:rPr>
          <w:rFonts w:ascii="Calibri" w:hAnsi="Calibri" w:cs="Calibri"/>
          <w:sz w:val="20"/>
          <w:szCs w:val="20"/>
        </w:rPr>
        <w:t>vysokoškolské vzdělání v</w:t>
      </w:r>
      <w:r w:rsidR="008C3B8B" w:rsidRPr="002F1F37">
        <w:rPr>
          <w:rFonts w:ascii="Calibri" w:hAnsi="Calibri" w:cs="Calibri"/>
          <w:sz w:val="20"/>
          <w:szCs w:val="20"/>
        </w:rPr>
        <w:t> </w:t>
      </w:r>
      <w:r w:rsidRPr="002F1F37">
        <w:rPr>
          <w:rFonts w:ascii="Calibri" w:hAnsi="Calibri" w:cs="Calibri"/>
          <w:sz w:val="20"/>
          <w:szCs w:val="20"/>
        </w:rPr>
        <w:t>oboru</w:t>
      </w:r>
      <w:r w:rsidR="008C3B8B" w:rsidRPr="002F1F37">
        <w:rPr>
          <w:rFonts w:ascii="Calibri" w:hAnsi="Calibri" w:cs="Calibri"/>
          <w:sz w:val="20"/>
          <w:szCs w:val="20"/>
        </w:rPr>
        <w:t xml:space="preserve"> </w:t>
      </w:r>
      <w:r w:rsidR="00AF08D4" w:rsidRPr="002F1F37">
        <w:rPr>
          <w:rFonts w:ascii="Calibri" w:hAnsi="Calibri" w:cs="Calibri"/>
          <w:sz w:val="20"/>
          <w:szCs w:val="20"/>
        </w:rPr>
        <w:t>dopravní stavby</w:t>
      </w:r>
      <w:r w:rsidRPr="002F1F37">
        <w:rPr>
          <w:rFonts w:ascii="Calibri" w:hAnsi="Calibri" w:cs="Calibri"/>
          <w:sz w:val="20"/>
          <w:szCs w:val="20"/>
        </w:rPr>
        <w:t xml:space="preserve">; nejméně </w:t>
      </w:r>
      <w:r w:rsidR="00BA2127" w:rsidRPr="002F1F37">
        <w:rPr>
          <w:rFonts w:ascii="Calibri" w:hAnsi="Calibri" w:cs="Calibri"/>
          <w:sz w:val="20"/>
          <w:szCs w:val="20"/>
        </w:rPr>
        <w:t>5</w:t>
      </w:r>
      <w:r w:rsidRPr="002F1F37">
        <w:rPr>
          <w:rFonts w:ascii="Calibri" w:hAnsi="Calibri" w:cs="Calibri"/>
          <w:sz w:val="20"/>
          <w:szCs w:val="20"/>
        </w:rPr>
        <w:t xml:space="preserve"> let praxe ve svém oboru v </w:t>
      </w:r>
      <w:r w:rsidR="00BA2127" w:rsidRPr="002F1F37">
        <w:rPr>
          <w:rFonts w:ascii="Calibri" w:hAnsi="Calibri" w:cs="Calibri"/>
          <w:sz w:val="20"/>
          <w:szCs w:val="20"/>
        </w:rPr>
        <w:t>projektování obdobných zakázek;</w:t>
      </w:r>
      <w:r w:rsidRPr="002F1F37">
        <w:rPr>
          <w:rFonts w:ascii="Calibri" w:hAnsi="Calibri" w:cs="Calibri"/>
          <w:sz w:val="20"/>
          <w:szCs w:val="20"/>
        </w:rPr>
        <w:t xml:space="preserve"> 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 5 odst. 3 písm. b) zák. č. 360/1992 Sb., tedy pro dopravní stavby; prokázat zkušenosti: alespoň dvě obdobné z</w:t>
      </w:r>
      <w:r w:rsidR="00BA2127" w:rsidRPr="002F1F37">
        <w:rPr>
          <w:rFonts w:ascii="Calibri" w:hAnsi="Calibri" w:cs="Calibri"/>
          <w:sz w:val="20"/>
          <w:szCs w:val="20"/>
        </w:rPr>
        <w:t>akázky ve funkci vedoucího týmu</w:t>
      </w:r>
      <w:r w:rsidRPr="002F1F37">
        <w:rPr>
          <w:rFonts w:ascii="Calibri" w:hAnsi="Calibri" w:cs="Calibri"/>
          <w:sz w:val="20"/>
          <w:szCs w:val="20"/>
        </w:rPr>
        <w:t>;</w:t>
      </w:r>
    </w:p>
    <w:p w:rsidR="00B574F0" w:rsidRPr="002F1F37" w:rsidRDefault="00B574F0" w:rsidP="00F24A21">
      <w:pPr>
        <w:numPr>
          <w:ilvl w:val="0"/>
          <w:numId w:val="16"/>
        </w:numPr>
        <w:spacing w:before="60"/>
        <w:ind w:left="1843" w:hanging="425"/>
        <w:jc w:val="both"/>
        <w:rPr>
          <w:rFonts w:ascii="Calibri" w:hAnsi="Calibri" w:cs="Calibri"/>
          <w:sz w:val="20"/>
          <w:szCs w:val="20"/>
        </w:rPr>
      </w:pPr>
      <w:r w:rsidRPr="002F1F37">
        <w:rPr>
          <w:rFonts w:ascii="Calibri" w:hAnsi="Calibri" w:cs="Calibri"/>
          <w:b/>
          <w:bCs/>
          <w:sz w:val="20"/>
          <w:szCs w:val="20"/>
        </w:rPr>
        <w:t>specialista na železniční svršek a spodek</w:t>
      </w:r>
    </w:p>
    <w:p w:rsidR="00B574F0" w:rsidRPr="002F1F37" w:rsidRDefault="00B574F0" w:rsidP="00F24A21">
      <w:pPr>
        <w:numPr>
          <w:ilvl w:val="0"/>
          <w:numId w:val="17"/>
        </w:numPr>
        <w:spacing w:before="60"/>
        <w:ind w:left="1843" w:hanging="425"/>
        <w:jc w:val="both"/>
        <w:rPr>
          <w:rFonts w:ascii="Calibri" w:hAnsi="Calibri" w:cs="Calibri"/>
          <w:sz w:val="20"/>
          <w:szCs w:val="20"/>
        </w:rPr>
      </w:pPr>
      <w:r w:rsidRPr="002F1F37">
        <w:rPr>
          <w:rFonts w:ascii="Calibri" w:hAnsi="Calibri" w:cs="Calibri"/>
          <w:sz w:val="20"/>
          <w:szCs w:val="20"/>
        </w:rPr>
        <w:t xml:space="preserve">vysokoškolské vzdělání v oboru dopravní stavby; nejméně </w:t>
      </w:r>
      <w:r w:rsidR="00BA2127" w:rsidRPr="002F1F37">
        <w:rPr>
          <w:rFonts w:ascii="Calibri" w:hAnsi="Calibri" w:cs="Calibri"/>
          <w:sz w:val="20"/>
          <w:szCs w:val="20"/>
        </w:rPr>
        <w:t>5</w:t>
      </w:r>
      <w:r w:rsidRPr="002F1F37">
        <w:rPr>
          <w:rFonts w:ascii="Calibri" w:hAnsi="Calibri" w:cs="Calibri"/>
          <w:sz w:val="20"/>
          <w:szCs w:val="20"/>
        </w:rPr>
        <w:t xml:space="preserve"> let praxe ve svém oboru v projektování obdobných zakázek; 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xml:space="preserve">. § 5 odst. 3 písm. b) zák. č. 360/1992 Sb., tedy pro dopravní stavby; </w:t>
      </w:r>
    </w:p>
    <w:p w:rsidR="00B574F0" w:rsidRPr="002F1F37" w:rsidRDefault="00B574F0" w:rsidP="00F24A21">
      <w:pPr>
        <w:numPr>
          <w:ilvl w:val="0"/>
          <w:numId w:val="16"/>
        </w:numPr>
        <w:spacing w:before="60"/>
        <w:ind w:left="1843" w:hanging="425"/>
        <w:jc w:val="both"/>
        <w:rPr>
          <w:rFonts w:ascii="Calibri" w:hAnsi="Calibri" w:cs="Calibri"/>
          <w:sz w:val="20"/>
          <w:szCs w:val="20"/>
        </w:rPr>
      </w:pPr>
      <w:r w:rsidRPr="002F1F37">
        <w:rPr>
          <w:rFonts w:ascii="Calibri" w:hAnsi="Calibri" w:cs="Calibri"/>
          <w:b/>
          <w:bCs/>
          <w:sz w:val="20"/>
          <w:szCs w:val="20"/>
        </w:rPr>
        <w:t>specialista na mostní a inženýrské konstrukce</w:t>
      </w:r>
    </w:p>
    <w:p w:rsidR="00B574F0" w:rsidRPr="002F1F37" w:rsidRDefault="00B574F0" w:rsidP="00F24A21">
      <w:pPr>
        <w:pStyle w:val="Odstavecseseznamem"/>
        <w:numPr>
          <w:ilvl w:val="0"/>
          <w:numId w:val="17"/>
        </w:numPr>
        <w:spacing w:before="60"/>
        <w:ind w:left="1843" w:hanging="425"/>
        <w:jc w:val="both"/>
        <w:rPr>
          <w:rFonts w:ascii="Calibri" w:hAnsi="Calibri" w:cs="Calibri"/>
          <w:sz w:val="20"/>
          <w:szCs w:val="20"/>
        </w:rPr>
      </w:pPr>
      <w:r w:rsidRPr="002F1F37">
        <w:rPr>
          <w:rFonts w:ascii="Calibri" w:hAnsi="Calibri" w:cs="Calibri"/>
          <w:sz w:val="20"/>
          <w:szCs w:val="20"/>
        </w:rPr>
        <w:t xml:space="preserve">vysokoškolské vzdělání stavební; nejméně </w:t>
      </w:r>
      <w:r w:rsidR="00BA2127" w:rsidRPr="002F1F37">
        <w:rPr>
          <w:rFonts w:ascii="Calibri" w:hAnsi="Calibri" w:cs="Calibri"/>
          <w:sz w:val="20"/>
          <w:szCs w:val="20"/>
        </w:rPr>
        <w:t>5</w:t>
      </w:r>
      <w:r w:rsidRPr="002F1F37">
        <w:rPr>
          <w:rFonts w:ascii="Calibri" w:hAnsi="Calibri" w:cs="Calibri"/>
          <w:sz w:val="20"/>
          <w:szCs w:val="20"/>
        </w:rPr>
        <w:t xml:space="preserve"> let praxe ve svém oboru v projektování obdobných zakázek; 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 5 odst. 3 písm. d) a g) zák. č. 360/1992 Sb., tedy v oboru mosty a inženýrské konstrukce a statika a dynamik</w:t>
      </w:r>
      <w:r w:rsidR="00001DA1" w:rsidRPr="002F1F37">
        <w:rPr>
          <w:rFonts w:ascii="Calibri" w:hAnsi="Calibri" w:cs="Calibri"/>
          <w:sz w:val="20"/>
          <w:szCs w:val="20"/>
        </w:rPr>
        <w:t>a</w:t>
      </w:r>
      <w:r w:rsidRPr="002F1F37">
        <w:rPr>
          <w:rFonts w:ascii="Calibri" w:hAnsi="Calibri" w:cs="Calibri"/>
          <w:sz w:val="20"/>
          <w:szCs w:val="20"/>
        </w:rPr>
        <w:t xml:space="preserve"> staveb; </w:t>
      </w:r>
    </w:p>
    <w:p w:rsidR="0052017F" w:rsidRPr="002F1F37" w:rsidRDefault="0052017F" w:rsidP="00F24A21">
      <w:pPr>
        <w:numPr>
          <w:ilvl w:val="0"/>
          <w:numId w:val="16"/>
        </w:numPr>
        <w:spacing w:before="60"/>
        <w:ind w:left="1843" w:hanging="425"/>
        <w:jc w:val="both"/>
        <w:rPr>
          <w:rFonts w:ascii="Calibri" w:hAnsi="Calibri" w:cs="Calibri"/>
          <w:b/>
          <w:sz w:val="20"/>
          <w:szCs w:val="20"/>
        </w:rPr>
      </w:pPr>
      <w:r w:rsidRPr="002F1F37">
        <w:rPr>
          <w:rFonts w:ascii="Calibri" w:hAnsi="Calibri" w:cs="Calibri"/>
          <w:b/>
          <w:sz w:val="20"/>
          <w:szCs w:val="20"/>
        </w:rPr>
        <w:t>specialista na pozemní stavby</w:t>
      </w:r>
    </w:p>
    <w:p w:rsidR="0052017F" w:rsidRPr="002F1F37" w:rsidRDefault="0052017F" w:rsidP="00F24A21">
      <w:pPr>
        <w:pStyle w:val="Odstavecseseznamem"/>
        <w:numPr>
          <w:ilvl w:val="0"/>
          <w:numId w:val="17"/>
        </w:numPr>
        <w:spacing w:before="60"/>
        <w:ind w:left="1985" w:hanging="567"/>
        <w:jc w:val="both"/>
        <w:rPr>
          <w:rFonts w:ascii="Calibri" w:hAnsi="Calibri" w:cs="Calibri"/>
          <w:sz w:val="20"/>
          <w:szCs w:val="20"/>
        </w:rPr>
      </w:pPr>
      <w:r w:rsidRPr="002F1F37">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 5 odst. 3 písm. a) zák. č. 360/1992 Sb., tedy v oboru pozemní stavby;</w:t>
      </w:r>
    </w:p>
    <w:p w:rsidR="00B574F0" w:rsidRPr="002F1F37" w:rsidRDefault="00B574F0" w:rsidP="00F24A21">
      <w:pPr>
        <w:numPr>
          <w:ilvl w:val="0"/>
          <w:numId w:val="16"/>
        </w:numPr>
        <w:spacing w:before="60"/>
        <w:ind w:left="1843" w:hanging="425"/>
        <w:jc w:val="both"/>
        <w:rPr>
          <w:rFonts w:ascii="Calibri" w:hAnsi="Calibri" w:cs="Calibri"/>
          <w:sz w:val="20"/>
          <w:szCs w:val="20"/>
        </w:rPr>
      </w:pPr>
      <w:r w:rsidRPr="002F1F37">
        <w:rPr>
          <w:rFonts w:ascii="Calibri" w:hAnsi="Calibri" w:cs="Calibri"/>
          <w:b/>
          <w:bCs/>
          <w:sz w:val="20"/>
          <w:szCs w:val="20"/>
        </w:rPr>
        <w:t>specialista na zabezpečovací zařízení</w:t>
      </w:r>
    </w:p>
    <w:p w:rsidR="00A27240" w:rsidRPr="002F1F37" w:rsidRDefault="00B574F0" w:rsidP="00064B46">
      <w:pPr>
        <w:pStyle w:val="Odstavecseseznamem"/>
        <w:spacing w:before="60"/>
        <w:ind w:left="1843"/>
        <w:jc w:val="both"/>
        <w:rPr>
          <w:rFonts w:ascii="Calibri" w:hAnsi="Calibri" w:cs="Calibri"/>
          <w:sz w:val="20"/>
          <w:szCs w:val="20"/>
        </w:rPr>
      </w:pPr>
      <w:r w:rsidRPr="002F1F37">
        <w:rPr>
          <w:rFonts w:ascii="Calibri" w:hAnsi="Calibri" w:cs="Calibri"/>
          <w:sz w:val="20"/>
          <w:szCs w:val="20"/>
        </w:rPr>
        <w:t xml:space="preserve">vysokoškolské vzdělání; nejméně </w:t>
      </w:r>
      <w:r w:rsidR="005D66FB" w:rsidRPr="002F1F37">
        <w:rPr>
          <w:rFonts w:ascii="Calibri" w:hAnsi="Calibri" w:cs="Calibri"/>
          <w:sz w:val="20"/>
          <w:szCs w:val="20"/>
        </w:rPr>
        <w:t>5</w:t>
      </w:r>
      <w:r w:rsidRPr="002F1F37">
        <w:rPr>
          <w:rFonts w:ascii="Calibri" w:hAnsi="Calibri" w:cs="Calibri"/>
          <w:sz w:val="20"/>
          <w:szCs w:val="20"/>
        </w:rPr>
        <w:t xml:space="preserve"> let praxe ve svém oboru v projektování obdobných zakázek; 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xml:space="preserve">. § 5 odst. 3 písm. e) zák. č. 360/1992 Sb., tedy v oboru technologická zařízení staveb; </w:t>
      </w:r>
    </w:p>
    <w:p w:rsidR="00B574F0" w:rsidRPr="002F1F37" w:rsidRDefault="00B574F0" w:rsidP="00F24A21">
      <w:pPr>
        <w:pStyle w:val="Odstavecseseznamem"/>
        <w:numPr>
          <w:ilvl w:val="0"/>
          <w:numId w:val="16"/>
        </w:numPr>
        <w:spacing w:before="60"/>
        <w:ind w:left="1843" w:hanging="425"/>
        <w:jc w:val="both"/>
        <w:rPr>
          <w:rFonts w:ascii="Calibri" w:hAnsi="Calibri" w:cs="Calibri"/>
          <w:sz w:val="20"/>
          <w:szCs w:val="20"/>
        </w:rPr>
      </w:pPr>
      <w:r w:rsidRPr="002F1F37">
        <w:rPr>
          <w:rFonts w:ascii="Calibri" w:hAnsi="Calibri" w:cs="Calibri"/>
          <w:b/>
          <w:bCs/>
          <w:sz w:val="20"/>
          <w:szCs w:val="20"/>
        </w:rPr>
        <w:t>specialista na sdělovací zařízení</w:t>
      </w:r>
    </w:p>
    <w:p w:rsidR="00B574F0" w:rsidRPr="002F1F37" w:rsidRDefault="00B574F0" w:rsidP="00F24A21">
      <w:pPr>
        <w:pStyle w:val="Odstavecseseznamem"/>
        <w:numPr>
          <w:ilvl w:val="0"/>
          <w:numId w:val="17"/>
        </w:numPr>
        <w:spacing w:before="60"/>
        <w:ind w:left="1985" w:hanging="567"/>
        <w:jc w:val="both"/>
        <w:rPr>
          <w:rFonts w:ascii="Calibri" w:hAnsi="Calibri" w:cs="Calibri"/>
          <w:sz w:val="20"/>
          <w:szCs w:val="20"/>
        </w:rPr>
      </w:pPr>
      <w:r w:rsidRPr="002F1F37">
        <w:rPr>
          <w:rFonts w:ascii="Calibri" w:hAnsi="Calibri" w:cs="Calibri"/>
          <w:sz w:val="20"/>
          <w:szCs w:val="20"/>
        </w:rPr>
        <w:t xml:space="preserve">vysokoškolské vzdělání; nejméně 5 let praxe ve svém oboru v projektování obdobných zakázek; 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 5 odst. 3 písm. e) zák. č. 360/1992 Sb., tedy v oboru technologická zařízení staveb;</w:t>
      </w:r>
      <w:r w:rsidR="00E53106" w:rsidRPr="002F1F37">
        <w:rPr>
          <w:rFonts w:ascii="Calibri" w:hAnsi="Calibri" w:cs="Calibri"/>
          <w:sz w:val="20"/>
          <w:szCs w:val="20"/>
        </w:rPr>
        <w:t xml:space="preserve"> </w:t>
      </w:r>
    </w:p>
    <w:p w:rsidR="00B574F0" w:rsidRPr="002F1F37" w:rsidRDefault="00B574F0" w:rsidP="00F24A21">
      <w:pPr>
        <w:numPr>
          <w:ilvl w:val="0"/>
          <w:numId w:val="16"/>
        </w:numPr>
        <w:spacing w:before="60"/>
        <w:ind w:left="1843" w:hanging="425"/>
        <w:jc w:val="both"/>
        <w:rPr>
          <w:rFonts w:ascii="Calibri" w:hAnsi="Calibri" w:cs="Calibri"/>
          <w:sz w:val="20"/>
          <w:szCs w:val="20"/>
        </w:rPr>
      </w:pPr>
      <w:r w:rsidRPr="002F1F37">
        <w:rPr>
          <w:rFonts w:ascii="Calibri" w:hAnsi="Calibri" w:cs="Calibri"/>
          <w:b/>
          <w:bCs/>
          <w:sz w:val="20"/>
          <w:szCs w:val="20"/>
        </w:rPr>
        <w:t>specialista na trakční vedení</w:t>
      </w:r>
    </w:p>
    <w:p w:rsidR="00231E19" w:rsidRPr="002F1F37" w:rsidRDefault="00B574F0" w:rsidP="00F24A21">
      <w:pPr>
        <w:pStyle w:val="Odstavecseseznamem"/>
        <w:numPr>
          <w:ilvl w:val="0"/>
          <w:numId w:val="17"/>
        </w:numPr>
        <w:spacing w:before="60"/>
        <w:ind w:left="1985" w:hanging="567"/>
        <w:jc w:val="both"/>
        <w:rPr>
          <w:rFonts w:ascii="Calibri" w:hAnsi="Calibri" w:cs="Calibri"/>
          <w:sz w:val="20"/>
          <w:szCs w:val="20"/>
        </w:rPr>
      </w:pPr>
      <w:r w:rsidRPr="002F1F37">
        <w:rPr>
          <w:rFonts w:ascii="Calibri" w:hAnsi="Calibri" w:cs="Calibri"/>
          <w:sz w:val="20"/>
          <w:szCs w:val="20"/>
        </w:rPr>
        <w:t xml:space="preserve">vysokoškolské vzdělání; nejméně </w:t>
      </w:r>
      <w:r w:rsidR="005D66FB" w:rsidRPr="002F1F37">
        <w:rPr>
          <w:rFonts w:ascii="Calibri" w:hAnsi="Calibri" w:cs="Calibri"/>
          <w:sz w:val="20"/>
          <w:szCs w:val="20"/>
        </w:rPr>
        <w:t>5</w:t>
      </w:r>
      <w:r w:rsidRPr="002F1F37">
        <w:rPr>
          <w:rFonts w:ascii="Calibri" w:hAnsi="Calibri" w:cs="Calibri"/>
          <w:sz w:val="20"/>
          <w:szCs w:val="20"/>
        </w:rPr>
        <w:t xml:space="preserve"> let praxe ve svém oboru v projektování obdobných zakázek; 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xml:space="preserve">. § 5 odst. 3 písm. e) zák. č. 360/1992 Sb., tedy v oboru technologická zařízení staveb; </w:t>
      </w:r>
    </w:p>
    <w:p w:rsidR="00B574F0" w:rsidRPr="002F1F37" w:rsidRDefault="00B574F0" w:rsidP="00F24A21">
      <w:pPr>
        <w:numPr>
          <w:ilvl w:val="0"/>
          <w:numId w:val="16"/>
        </w:numPr>
        <w:spacing w:before="60"/>
        <w:ind w:left="1843" w:hanging="425"/>
        <w:jc w:val="both"/>
        <w:rPr>
          <w:rFonts w:ascii="Calibri" w:hAnsi="Calibri" w:cs="Calibri"/>
          <w:sz w:val="20"/>
          <w:szCs w:val="20"/>
        </w:rPr>
      </w:pPr>
      <w:r w:rsidRPr="002F1F37">
        <w:rPr>
          <w:rFonts w:ascii="Calibri" w:hAnsi="Calibri" w:cs="Calibri"/>
          <w:b/>
          <w:bCs/>
          <w:sz w:val="20"/>
          <w:szCs w:val="20"/>
        </w:rPr>
        <w:t>specialista na silnoproudou technologii</w:t>
      </w:r>
    </w:p>
    <w:p w:rsidR="005D66FB" w:rsidRPr="002F1F37" w:rsidRDefault="00B574F0" w:rsidP="00F24A21">
      <w:pPr>
        <w:pStyle w:val="Odstavecseseznamem"/>
        <w:numPr>
          <w:ilvl w:val="0"/>
          <w:numId w:val="17"/>
        </w:numPr>
        <w:spacing w:before="60"/>
        <w:ind w:left="1985" w:hanging="567"/>
        <w:jc w:val="both"/>
        <w:rPr>
          <w:rFonts w:ascii="Calibri" w:hAnsi="Calibri" w:cs="Calibri"/>
          <w:sz w:val="20"/>
          <w:szCs w:val="20"/>
        </w:rPr>
      </w:pPr>
      <w:r w:rsidRPr="002F1F37">
        <w:rPr>
          <w:rFonts w:ascii="Calibri" w:hAnsi="Calibri" w:cs="Calibri"/>
          <w:sz w:val="20"/>
          <w:szCs w:val="20"/>
        </w:rPr>
        <w:t>vysokoškolské vzdělání;</w:t>
      </w:r>
      <w:r w:rsidR="00736659" w:rsidRPr="002F1F37">
        <w:rPr>
          <w:rFonts w:ascii="Calibri" w:hAnsi="Calibri" w:cs="Calibri"/>
          <w:sz w:val="20"/>
          <w:szCs w:val="20"/>
        </w:rPr>
        <w:t xml:space="preserve"> </w:t>
      </w:r>
      <w:r w:rsidRPr="002F1F37">
        <w:rPr>
          <w:rFonts w:ascii="Calibri" w:hAnsi="Calibri" w:cs="Calibri"/>
          <w:sz w:val="20"/>
          <w:szCs w:val="20"/>
        </w:rPr>
        <w:t xml:space="preserve"> nejméně </w:t>
      </w:r>
      <w:r w:rsidR="005D66FB" w:rsidRPr="002F1F37">
        <w:rPr>
          <w:rFonts w:ascii="Calibri" w:hAnsi="Calibri" w:cs="Calibri"/>
          <w:sz w:val="20"/>
          <w:szCs w:val="20"/>
        </w:rPr>
        <w:t>5</w:t>
      </w:r>
      <w:r w:rsidRPr="002F1F37">
        <w:rPr>
          <w:rFonts w:ascii="Calibri" w:hAnsi="Calibri" w:cs="Calibri"/>
          <w:sz w:val="20"/>
          <w:szCs w:val="20"/>
        </w:rPr>
        <w:t xml:space="preserve"> let praxe ve svém oboru v projektování obdobných zakázek; 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xml:space="preserve">. § 5 odst. 3 písm. e) zák. č. 360/1992 Sb., tedy v oboru technologická zařízení staveb; </w:t>
      </w:r>
    </w:p>
    <w:p w:rsidR="00B574F0" w:rsidRPr="002F1F37" w:rsidRDefault="00B574F0" w:rsidP="00F24A21">
      <w:pPr>
        <w:numPr>
          <w:ilvl w:val="0"/>
          <w:numId w:val="16"/>
        </w:numPr>
        <w:spacing w:before="60"/>
        <w:ind w:left="1843" w:hanging="425"/>
        <w:jc w:val="both"/>
        <w:rPr>
          <w:rFonts w:ascii="Calibri" w:hAnsi="Calibri" w:cs="Calibri"/>
          <w:sz w:val="20"/>
          <w:szCs w:val="20"/>
        </w:rPr>
      </w:pPr>
      <w:r w:rsidRPr="002F1F37">
        <w:rPr>
          <w:rFonts w:ascii="Calibri" w:hAnsi="Calibri" w:cs="Calibri"/>
          <w:b/>
          <w:bCs/>
          <w:sz w:val="20"/>
          <w:szCs w:val="20"/>
        </w:rPr>
        <w:t>specialista na životní prostředí</w:t>
      </w:r>
    </w:p>
    <w:p w:rsidR="001E0280" w:rsidRPr="002F1F37" w:rsidRDefault="00B574F0" w:rsidP="00F24A21">
      <w:pPr>
        <w:pStyle w:val="Odstavecseseznamem"/>
        <w:numPr>
          <w:ilvl w:val="0"/>
          <w:numId w:val="17"/>
        </w:numPr>
        <w:spacing w:before="60"/>
        <w:ind w:left="1985" w:hanging="567"/>
        <w:jc w:val="both"/>
        <w:rPr>
          <w:rFonts w:ascii="Calibri" w:hAnsi="Calibri" w:cs="Calibri"/>
          <w:sz w:val="20"/>
          <w:szCs w:val="20"/>
        </w:rPr>
      </w:pPr>
      <w:r w:rsidRPr="002F1F37">
        <w:rPr>
          <w:rFonts w:ascii="Calibri" w:hAnsi="Calibri" w:cs="Calibri"/>
          <w:sz w:val="20"/>
          <w:szCs w:val="20"/>
        </w:rPr>
        <w:t xml:space="preserve">vysokoškolské vzdělání; nejméně 5 let praxe ve svém oboru v projektování obdobných zakázek; </w:t>
      </w:r>
      <w:r w:rsidR="001E0280" w:rsidRPr="002F1F37">
        <w:rPr>
          <w:rFonts w:ascii="Calibri" w:hAnsi="Calibri" w:cs="Calibri"/>
          <w:sz w:val="20"/>
          <w:szCs w:val="20"/>
        </w:rPr>
        <w:t>autorizace ke zpracování dokumentace a posudku dle § 19 zák. č. 100/2001 Sb., o posuzování vlivů na životní prostředí, ve znění pozdějších předpisů;</w:t>
      </w:r>
    </w:p>
    <w:p w:rsidR="003F22CA" w:rsidRPr="002F1F37" w:rsidRDefault="00787B71" w:rsidP="00F24A21">
      <w:pPr>
        <w:numPr>
          <w:ilvl w:val="0"/>
          <w:numId w:val="16"/>
        </w:numPr>
        <w:spacing w:before="60"/>
        <w:ind w:left="1843" w:hanging="425"/>
        <w:jc w:val="both"/>
        <w:rPr>
          <w:rFonts w:ascii="Calibri" w:hAnsi="Calibri" w:cs="Calibri"/>
          <w:b/>
          <w:bCs/>
          <w:sz w:val="20"/>
          <w:szCs w:val="20"/>
        </w:rPr>
      </w:pPr>
      <w:r w:rsidRPr="002F1F37">
        <w:rPr>
          <w:rFonts w:ascii="Calibri" w:hAnsi="Calibri" w:cs="Calibri"/>
          <w:b/>
          <w:bCs/>
          <w:sz w:val="20"/>
          <w:szCs w:val="20"/>
        </w:rPr>
        <w:t>úřed</w:t>
      </w:r>
      <w:r w:rsidR="00F823BC" w:rsidRPr="002F1F37">
        <w:rPr>
          <w:rFonts w:ascii="Calibri" w:hAnsi="Calibri" w:cs="Calibri"/>
          <w:b/>
          <w:bCs/>
          <w:sz w:val="20"/>
          <w:szCs w:val="20"/>
        </w:rPr>
        <w:t>n</w:t>
      </w:r>
      <w:r w:rsidRPr="002F1F37">
        <w:rPr>
          <w:rFonts w:ascii="Calibri" w:hAnsi="Calibri" w:cs="Calibri"/>
          <w:b/>
          <w:bCs/>
          <w:sz w:val="20"/>
          <w:szCs w:val="20"/>
        </w:rPr>
        <w:t>ě oprávněný zeměměřický inženýr</w:t>
      </w:r>
    </w:p>
    <w:p w:rsidR="006C5CE3" w:rsidRPr="002F1F37" w:rsidRDefault="006C5CE3" w:rsidP="00F24A21">
      <w:pPr>
        <w:pStyle w:val="Odstavecseseznamem"/>
        <w:numPr>
          <w:ilvl w:val="0"/>
          <w:numId w:val="17"/>
        </w:numPr>
        <w:spacing w:before="60"/>
        <w:ind w:left="1985" w:hanging="567"/>
        <w:jc w:val="both"/>
        <w:rPr>
          <w:rFonts w:ascii="Calibri" w:hAnsi="Calibri" w:cs="Calibri"/>
          <w:sz w:val="20"/>
          <w:szCs w:val="20"/>
        </w:rPr>
      </w:pPr>
      <w:r w:rsidRPr="002F1F37">
        <w:rPr>
          <w:rFonts w:ascii="Calibri" w:hAnsi="Calibri" w:cs="Calibri"/>
          <w:sz w:val="20"/>
          <w:szCs w:val="20"/>
        </w:rPr>
        <w:t xml:space="preserve">vysokoškolské vzdělání zeměměřického směru; nejméně 5 let praxe ve svém oboru; úřední oprávnění pro ověřování </w:t>
      </w:r>
      <w:r w:rsidRPr="002F1F37">
        <w:rPr>
          <w:rFonts w:asciiTheme="minorHAnsi" w:hAnsiTheme="minorHAnsi" w:cs="Arial"/>
          <w:sz w:val="20"/>
          <w:szCs w:val="20"/>
        </w:rPr>
        <w:t xml:space="preserve">výsledků zeměměřických činností v rozsahu dle </w:t>
      </w:r>
      <w:proofErr w:type="spellStart"/>
      <w:r w:rsidRPr="002F1F37">
        <w:rPr>
          <w:rFonts w:asciiTheme="minorHAnsi" w:hAnsiTheme="minorHAnsi" w:cs="Arial"/>
          <w:sz w:val="20"/>
          <w:szCs w:val="20"/>
        </w:rPr>
        <w:t>ust</w:t>
      </w:r>
      <w:proofErr w:type="spellEnd"/>
      <w:r w:rsidRPr="002F1F37">
        <w:rPr>
          <w:rFonts w:asciiTheme="minorHAnsi" w:hAnsiTheme="minorHAnsi" w:cs="Arial"/>
          <w:sz w:val="20"/>
          <w:szCs w:val="20"/>
        </w:rPr>
        <w:t xml:space="preserve">. § 13 odst. 1 písm. </w:t>
      </w:r>
      <w:r w:rsidR="002E3DB8" w:rsidRPr="002F1F37">
        <w:rPr>
          <w:rFonts w:asciiTheme="minorHAnsi" w:hAnsiTheme="minorHAnsi" w:cs="Arial"/>
          <w:sz w:val="20"/>
          <w:szCs w:val="20"/>
        </w:rPr>
        <w:t>a) a c</w:t>
      </w:r>
      <w:r w:rsidR="001C506A" w:rsidRPr="002F1F37">
        <w:rPr>
          <w:rFonts w:asciiTheme="minorHAnsi" w:hAnsiTheme="minorHAnsi" w:cs="Arial"/>
          <w:sz w:val="20"/>
          <w:szCs w:val="20"/>
        </w:rPr>
        <w:t>)</w:t>
      </w:r>
      <w:r w:rsidR="002E3DB8" w:rsidRPr="002F1F37">
        <w:rPr>
          <w:rFonts w:ascii="Calibri" w:hAnsi="Calibri" w:cs="Calibri"/>
          <w:sz w:val="20"/>
          <w:szCs w:val="20"/>
          <w:lang w:val="en-US"/>
        </w:rPr>
        <w:t xml:space="preserve"> </w:t>
      </w:r>
      <w:r w:rsidRPr="002F1F37">
        <w:rPr>
          <w:rFonts w:asciiTheme="minorHAnsi" w:hAnsiTheme="minorHAnsi" w:cs="Arial"/>
          <w:sz w:val="20"/>
          <w:szCs w:val="20"/>
        </w:rPr>
        <w:t>zákona č. 200/1994 Sb., o zeměměřictví a o změně a doplnění některých zákonů souvisejících s jeho zavedením, ve znění pozdějších předpisů;</w:t>
      </w:r>
      <w:r w:rsidRPr="002F1F37">
        <w:rPr>
          <w:rFonts w:ascii="Calibri" w:hAnsi="Calibri" w:cs="Calibri"/>
          <w:sz w:val="20"/>
          <w:szCs w:val="20"/>
        </w:rPr>
        <w:t xml:space="preserve"> </w:t>
      </w:r>
    </w:p>
    <w:p w:rsidR="002E3DB8" w:rsidRPr="002F1F37" w:rsidRDefault="002E3DB8" w:rsidP="00F24A21">
      <w:pPr>
        <w:numPr>
          <w:ilvl w:val="0"/>
          <w:numId w:val="16"/>
        </w:numPr>
        <w:spacing w:before="60"/>
        <w:ind w:left="1843" w:hanging="425"/>
        <w:jc w:val="both"/>
        <w:rPr>
          <w:rFonts w:ascii="Calibri" w:hAnsi="Calibri" w:cs="Calibri"/>
          <w:sz w:val="20"/>
          <w:szCs w:val="20"/>
        </w:rPr>
      </w:pPr>
      <w:r w:rsidRPr="002F1F37">
        <w:rPr>
          <w:rFonts w:ascii="Calibri" w:hAnsi="Calibri" w:cs="Calibri"/>
          <w:b/>
          <w:bCs/>
          <w:sz w:val="20"/>
          <w:szCs w:val="20"/>
        </w:rPr>
        <w:t xml:space="preserve">geotechnik </w:t>
      </w:r>
    </w:p>
    <w:p w:rsidR="002E3DB8" w:rsidRPr="002F1F37"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2F1F37">
        <w:rPr>
          <w:rFonts w:ascii="Calibri" w:hAnsi="Calibri" w:cs="Calibri"/>
          <w:sz w:val="20"/>
          <w:szCs w:val="20"/>
        </w:rPr>
        <w:t xml:space="preserve">vysokoškolské vzdělání; nejméně 5 let praxe ve svém oboru v projektování obdobných zakázek; 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 5 odst. 3 písm. i) zák. č. 360/1992 Sb., tedy v oboru geotechnika;</w:t>
      </w:r>
    </w:p>
    <w:p w:rsidR="005B1CC6" w:rsidRPr="002F1F37" w:rsidRDefault="005B1CC6" w:rsidP="00F24A21">
      <w:pPr>
        <w:numPr>
          <w:ilvl w:val="0"/>
          <w:numId w:val="16"/>
        </w:numPr>
        <w:spacing w:before="60"/>
        <w:ind w:left="1843" w:hanging="425"/>
        <w:jc w:val="both"/>
        <w:rPr>
          <w:rFonts w:ascii="Calibri" w:hAnsi="Calibri" w:cs="Calibri"/>
          <w:b/>
          <w:bCs/>
          <w:sz w:val="20"/>
          <w:szCs w:val="20"/>
        </w:rPr>
      </w:pPr>
      <w:r w:rsidRPr="002F1F37">
        <w:rPr>
          <w:rFonts w:ascii="Calibri" w:hAnsi="Calibri" w:cs="Calibri"/>
          <w:b/>
          <w:bCs/>
          <w:sz w:val="20"/>
          <w:szCs w:val="20"/>
        </w:rPr>
        <w:lastRenderedPageBreak/>
        <w:t xml:space="preserve">specialista na požární bezpečnost </w:t>
      </w:r>
    </w:p>
    <w:p w:rsidR="005B1CC6" w:rsidRPr="002F1F37" w:rsidRDefault="005B1CC6" w:rsidP="00F24A21">
      <w:pPr>
        <w:pStyle w:val="Odstavecseseznamem"/>
        <w:numPr>
          <w:ilvl w:val="0"/>
          <w:numId w:val="17"/>
        </w:numPr>
        <w:spacing w:before="60"/>
        <w:ind w:left="1985" w:hanging="567"/>
        <w:jc w:val="both"/>
        <w:rPr>
          <w:rFonts w:ascii="Calibri" w:hAnsi="Calibri" w:cs="Calibri"/>
          <w:sz w:val="20"/>
          <w:szCs w:val="20"/>
        </w:rPr>
      </w:pPr>
      <w:r w:rsidRPr="002F1F37">
        <w:rPr>
          <w:rFonts w:ascii="Calibri" w:hAnsi="Calibri" w:cs="Calibri"/>
          <w:bCs/>
          <w:sz w:val="20"/>
          <w:szCs w:val="20"/>
        </w:rPr>
        <w:t xml:space="preserve">středoškolské vzdělání technického zaměření nebo vysokoškolské vzdělání; nejméně 3 roky praxe ve svém oboru; </w:t>
      </w:r>
      <w:r w:rsidRPr="002F1F37">
        <w:rPr>
          <w:rFonts w:ascii="Calibri" w:hAnsi="Calibri" w:cs="Calibri"/>
          <w:sz w:val="20"/>
          <w:szCs w:val="20"/>
        </w:rPr>
        <w:t xml:space="preserve">autorizace v rozsahu dle </w:t>
      </w:r>
      <w:proofErr w:type="spellStart"/>
      <w:r w:rsidRPr="002F1F37">
        <w:rPr>
          <w:rFonts w:ascii="Calibri" w:hAnsi="Calibri" w:cs="Calibri"/>
          <w:sz w:val="20"/>
          <w:szCs w:val="20"/>
        </w:rPr>
        <w:t>ust</w:t>
      </w:r>
      <w:proofErr w:type="spellEnd"/>
      <w:r w:rsidRPr="002F1F37">
        <w:rPr>
          <w:rFonts w:ascii="Calibri" w:hAnsi="Calibri" w:cs="Calibri"/>
          <w:sz w:val="20"/>
          <w:szCs w:val="20"/>
        </w:rPr>
        <w:t>. § 5 odst. 3 písm. j) zák. č. 360/1992 Sb., tedy v obor</w:t>
      </w:r>
      <w:r w:rsidR="00635DD6" w:rsidRPr="002F1F37">
        <w:rPr>
          <w:rFonts w:ascii="Calibri" w:hAnsi="Calibri" w:cs="Calibri"/>
          <w:sz w:val="20"/>
          <w:szCs w:val="20"/>
        </w:rPr>
        <w:t>u požární bezpečnost staveb;</w:t>
      </w:r>
    </w:p>
    <w:p w:rsidR="00635DD6" w:rsidRPr="002F1F37" w:rsidRDefault="00635DD6" w:rsidP="00635DD6">
      <w:pPr>
        <w:numPr>
          <w:ilvl w:val="0"/>
          <w:numId w:val="16"/>
        </w:numPr>
        <w:spacing w:before="60"/>
        <w:ind w:left="1843" w:hanging="425"/>
        <w:jc w:val="both"/>
        <w:rPr>
          <w:rFonts w:ascii="Calibri" w:hAnsi="Calibri" w:cs="Calibri"/>
          <w:b/>
          <w:bCs/>
          <w:sz w:val="20"/>
          <w:szCs w:val="20"/>
        </w:rPr>
      </w:pPr>
      <w:r w:rsidRPr="002F1F37">
        <w:rPr>
          <w:rFonts w:ascii="Calibri" w:hAnsi="Calibri" w:cs="Calibri"/>
          <w:b/>
          <w:bCs/>
          <w:sz w:val="20"/>
          <w:szCs w:val="20"/>
        </w:rPr>
        <w:t xml:space="preserve">koordinátor BOZP </w:t>
      </w:r>
    </w:p>
    <w:p w:rsidR="00635DD6" w:rsidRPr="002F1F37" w:rsidRDefault="00635DD6" w:rsidP="00635DD6">
      <w:pPr>
        <w:pStyle w:val="Odstavecseseznamem"/>
        <w:numPr>
          <w:ilvl w:val="0"/>
          <w:numId w:val="17"/>
        </w:numPr>
        <w:spacing w:before="60"/>
        <w:ind w:left="1985" w:hanging="567"/>
        <w:jc w:val="both"/>
        <w:rPr>
          <w:rFonts w:ascii="Calibri" w:hAnsi="Calibri" w:cs="Calibri"/>
          <w:sz w:val="20"/>
          <w:szCs w:val="20"/>
        </w:rPr>
      </w:pPr>
      <w:r w:rsidRPr="002F1F37">
        <w:rPr>
          <w:rFonts w:ascii="Calibri" w:hAnsi="Calibri" w:cs="Calibri"/>
          <w:bCs/>
          <w:sz w:val="20"/>
          <w:szCs w:val="20"/>
        </w:rPr>
        <w:t>středoškolské vzdělání technického zaměření nebo vysokoškolské vzdělání; nejméně 3 roky praxe ve svém oboru; o</w:t>
      </w:r>
      <w:r w:rsidRPr="002F1F37">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2F1F37" w:rsidRDefault="003F22CA" w:rsidP="00A30BE1">
      <w:pPr>
        <w:ind w:left="1414"/>
        <w:jc w:val="both"/>
        <w:rPr>
          <w:rFonts w:ascii="Calibri" w:hAnsi="Calibri" w:cs="Calibri"/>
          <w:sz w:val="20"/>
          <w:szCs w:val="20"/>
        </w:rPr>
      </w:pPr>
    </w:p>
    <w:p w:rsidR="00B574F0" w:rsidRPr="002F1F37" w:rsidRDefault="00B574F0" w:rsidP="00A30BE1">
      <w:pPr>
        <w:ind w:left="1414"/>
        <w:jc w:val="both"/>
        <w:rPr>
          <w:rFonts w:ascii="Calibri" w:hAnsi="Calibri" w:cs="Calibri"/>
          <w:sz w:val="20"/>
          <w:szCs w:val="20"/>
        </w:rPr>
      </w:pPr>
      <w:r w:rsidRPr="002F1F37">
        <w:rPr>
          <w:rFonts w:ascii="Calibri" w:hAnsi="Calibri" w:cs="Calibri"/>
          <w:sz w:val="20"/>
          <w:szCs w:val="20"/>
        </w:rPr>
        <w:t xml:space="preserve">Seznam vedoucího personálu dodavatele bude předložen ve formě obsažené v Příloze č. </w:t>
      </w:r>
      <w:r w:rsidR="00422E34" w:rsidRPr="002F1F37">
        <w:rPr>
          <w:rFonts w:ascii="Calibri" w:hAnsi="Calibri" w:cs="Calibri"/>
          <w:sz w:val="20"/>
          <w:szCs w:val="20"/>
        </w:rPr>
        <w:t>6</w:t>
      </w:r>
      <w:r w:rsidRPr="002F1F37">
        <w:rPr>
          <w:rFonts w:ascii="Calibri" w:hAnsi="Calibri" w:cs="Calibri"/>
          <w:sz w:val="20"/>
          <w:szCs w:val="20"/>
        </w:rPr>
        <w:t xml:space="preserve"> těchto Pokynů a životopis každého člena vedoucího personálu dodavatele bude předložen ve formě obsažené v Příloze č. </w:t>
      </w:r>
      <w:r w:rsidR="00422E34" w:rsidRPr="002F1F37">
        <w:rPr>
          <w:rFonts w:ascii="Calibri" w:hAnsi="Calibri" w:cs="Calibri"/>
          <w:sz w:val="20"/>
          <w:szCs w:val="20"/>
        </w:rPr>
        <w:t>7</w:t>
      </w:r>
      <w:r w:rsidRPr="002F1F37">
        <w:rPr>
          <w:rFonts w:ascii="Calibri" w:hAnsi="Calibri" w:cs="Calibri"/>
          <w:sz w:val="20"/>
          <w:szCs w:val="20"/>
        </w:rPr>
        <w:t xml:space="preserve"> těchto Pokynů.</w:t>
      </w:r>
    </w:p>
    <w:p w:rsidR="00B574F0" w:rsidRPr="002F1F37" w:rsidRDefault="00B574F0" w:rsidP="00A30BE1">
      <w:pPr>
        <w:ind w:left="1414"/>
        <w:jc w:val="both"/>
        <w:rPr>
          <w:rFonts w:ascii="Calibri" w:hAnsi="Calibri" w:cs="Calibri"/>
          <w:sz w:val="20"/>
          <w:szCs w:val="20"/>
        </w:rPr>
      </w:pPr>
    </w:p>
    <w:p w:rsidR="00B574F0" w:rsidRPr="002F1F37" w:rsidRDefault="00B574F0" w:rsidP="00A30BE1">
      <w:pPr>
        <w:ind w:left="1414"/>
        <w:jc w:val="both"/>
        <w:rPr>
          <w:rFonts w:ascii="Calibri" w:hAnsi="Calibri" w:cs="Calibri"/>
          <w:sz w:val="20"/>
          <w:szCs w:val="20"/>
        </w:rPr>
      </w:pPr>
      <w:r w:rsidRPr="002F1F37">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2F1F37">
        <w:rPr>
          <w:rFonts w:ascii="Calibri" w:hAnsi="Calibri" w:cs="Calibri"/>
          <w:sz w:val="20"/>
          <w:szCs w:val="20"/>
        </w:rPr>
        <w:t>7</w:t>
      </w:r>
      <w:r w:rsidRPr="002F1F37">
        <w:rPr>
          <w:rFonts w:ascii="Calibri" w:hAnsi="Calibri" w:cs="Calibri"/>
          <w:sz w:val="20"/>
          <w:szCs w:val="20"/>
        </w:rPr>
        <w:t xml:space="preserve"> pod písm. </w:t>
      </w:r>
      <w:r w:rsidR="00422E34" w:rsidRPr="002F1F37">
        <w:rPr>
          <w:rFonts w:ascii="Calibri" w:hAnsi="Calibri" w:cs="Calibri"/>
          <w:sz w:val="20"/>
          <w:szCs w:val="20"/>
        </w:rPr>
        <w:t>n</w:t>
      </w:r>
      <w:r w:rsidRPr="002F1F37">
        <w:rPr>
          <w:rFonts w:ascii="Calibri" w:hAnsi="Calibri" w:cs="Calibri"/>
          <w:sz w:val="20"/>
          <w:szCs w:val="20"/>
        </w:rPr>
        <w:t>). Nesplnění této podmínky je důvodem pro vyloučení dodavatele ze zadávacího řízení.</w:t>
      </w:r>
    </w:p>
    <w:p w:rsidR="00B574F0" w:rsidRPr="002F1F37" w:rsidRDefault="00B574F0" w:rsidP="00E77582">
      <w:pPr>
        <w:ind w:left="1414"/>
        <w:jc w:val="both"/>
        <w:rPr>
          <w:rFonts w:ascii="Calibri" w:hAnsi="Calibri" w:cs="Calibri"/>
          <w:sz w:val="20"/>
          <w:szCs w:val="20"/>
        </w:rPr>
      </w:pPr>
    </w:p>
    <w:p w:rsidR="00B574F0" w:rsidRPr="002F1F37" w:rsidRDefault="00B574F0" w:rsidP="00F24A21">
      <w:pPr>
        <w:numPr>
          <w:ilvl w:val="1"/>
          <w:numId w:val="30"/>
        </w:numPr>
        <w:jc w:val="both"/>
        <w:rPr>
          <w:rFonts w:ascii="Calibri" w:hAnsi="Calibri" w:cs="Calibri"/>
          <w:sz w:val="20"/>
          <w:szCs w:val="20"/>
        </w:rPr>
      </w:pPr>
      <w:r w:rsidRPr="002F1F37">
        <w:rPr>
          <w:rFonts w:ascii="Calibri" w:hAnsi="Calibri" w:cs="Calibri"/>
          <w:sz w:val="20"/>
          <w:szCs w:val="20"/>
        </w:rPr>
        <w:t>Obecně k prokazování splnění kvalifikace:</w:t>
      </w:r>
    </w:p>
    <w:p w:rsidR="00B574F0" w:rsidRPr="002F1F37" w:rsidRDefault="00B574F0" w:rsidP="00075579">
      <w:pPr>
        <w:spacing w:before="120"/>
        <w:ind w:left="1412"/>
        <w:jc w:val="both"/>
        <w:rPr>
          <w:rFonts w:ascii="Calibri" w:hAnsi="Calibri" w:cs="Calibri"/>
          <w:sz w:val="20"/>
          <w:szCs w:val="20"/>
        </w:rPr>
      </w:pPr>
      <w:r w:rsidRPr="002F1F37">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Pr="002F1F37" w:rsidRDefault="00B574F0" w:rsidP="00075579">
      <w:pPr>
        <w:spacing w:before="120"/>
        <w:ind w:left="1412"/>
        <w:jc w:val="both"/>
        <w:rPr>
          <w:rFonts w:ascii="Calibri" w:hAnsi="Calibri" w:cs="Calibri"/>
          <w:sz w:val="20"/>
          <w:szCs w:val="20"/>
        </w:rPr>
      </w:pPr>
      <w:r w:rsidRPr="002F1F37">
        <w:rPr>
          <w:rFonts w:ascii="Calibri" w:hAnsi="Calibri" w:cs="Calibri"/>
          <w:sz w:val="20"/>
          <w:szCs w:val="20"/>
        </w:rPr>
        <w:t>Zahraniční dodavatel prokazuje splnění kvalifikace způsobem dle § 51 odst. 7 ZVZ.</w:t>
      </w:r>
    </w:p>
    <w:p w:rsidR="00B574F0" w:rsidRPr="002F1F37" w:rsidRDefault="00B574F0" w:rsidP="007E62BD">
      <w:pPr>
        <w:spacing w:before="120"/>
        <w:ind w:left="1412"/>
        <w:jc w:val="both"/>
        <w:rPr>
          <w:rFonts w:ascii="Calibri" w:hAnsi="Calibri" w:cs="Calibri"/>
          <w:sz w:val="20"/>
          <w:szCs w:val="20"/>
        </w:rPr>
      </w:pPr>
      <w:r w:rsidRPr="002F1F37">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Pr="002F1F37" w:rsidRDefault="00B574F0" w:rsidP="007E62BD">
      <w:pPr>
        <w:spacing w:before="120"/>
        <w:ind w:left="1412"/>
        <w:jc w:val="both"/>
        <w:rPr>
          <w:rFonts w:ascii="Calibri" w:hAnsi="Calibri" w:cs="Calibri"/>
          <w:sz w:val="20"/>
          <w:szCs w:val="20"/>
        </w:rPr>
      </w:pPr>
      <w:r w:rsidRPr="002F1F37">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2F1F37" w:rsidRDefault="00D25383" w:rsidP="00D25383">
      <w:pPr>
        <w:spacing w:before="120"/>
        <w:ind w:left="1412"/>
        <w:jc w:val="both"/>
        <w:rPr>
          <w:rFonts w:ascii="Calibri" w:hAnsi="Calibri" w:cs="Calibri"/>
          <w:sz w:val="20"/>
          <w:szCs w:val="20"/>
        </w:rPr>
      </w:pPr>
      <w:r w:rsidRPr="002F1F37">
        <w:rPr>
          <w:rFonts w:ascii="Calibri" w:hAnsi="Calibri" w:cs="Calibri"/>
          <w:sz w:val="20"/>
          <w:szCs w:val="20"/>
        </w:rPr>
        <w:lastRenderedPageBreak/>
        <w:t>Prokazování kvalifikace zahraničními osobami podle zvláštních právních předpisů:</w:t>
      </w:r>
    </w:p>
    <w:p w:rsidR="00D25383" w:rsidRPr="002F1F37" w:rsidRDefault="00D25383" w:rsidP="00D25383">
      <w:pPr>
        <w:numPr>
          <w:ilvl w:val="0"/>
          <w:numId w:val="15"/>
        </w:numPr>
        <w:spacing w:before="120"/>
        <w:jc w:val="both"/>
        <w:rPr>
          <w:rFonts w:ascii="Calibri" w:hAnsi="Calibri" w:cs="Calibri"/>
          <w:sz w:val="20"/>
          <w:szCs w:val="20"/>
        </w:rPr>
      </w:pPr>
      <w:r w:rsidRPr="002F1F37">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2F1F37">
        <w:rPr>
          <w:rFonts w:ascii="Calibri" w:hAnsi="Calibri" w:cs="Calibri"/>
          <w:sz w:val="20"/>
          <w:szCs w:val="20"/>
        </w:rPr>
        <w:t xml:space="preserve"> Evropské unie, jiném smluvním státě Dohody o Evropském hospodářském prostoru nebo Švýcarské konfederaci (dále jen členském státě)</w:t>
      </w:r>
      <w:r w:rsidRPr="002F1F37">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před zahájením výkonu vybrané činnosti na území ČR podat uznávacímu orgánu úplné oznámení podle zákona o uznávání odborné kvalifikace. Uznávací orgán může před zahájením výkonu vybrané činnosti na území ČR hostující osobou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Pr="002F1F37" w:rsidRDefault="00D25383" w:rsidP="00D25383">
      <w:pPr>
        <w:numPr>
          <w:ilvl w:val="0"/>
          <w:numId w:val="15"/>
        </w:numPr>
        <w:spacing w:before="120"/>
        <w:jc w:val="both"/>
        <w:rPr>
          <w:rFonts w:ascii="Calibri" w:hAnsi="Calibri" w:cs="Calibri"/>
          <w:sz w:val="20"/>
          <w:szCs w:val="20"/>
        </w:rPr>
      </w:pPr>
      <w:r w:rsidRPr="002F1F37">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2F1F37" w:rsidRDefault="00D71F57" w:rsidP="00D25383">
      <w:pPr>
        <w:numPr>
          <w:ilvl w:val="0"/>
          <w:numId w:val="15"/>
        </w:numPr>
        <w:spacing w:before="120"/>
        <w:jc w:val="both"/>
        <w:rPr>
          <w:rFonts w:ascii="Calibri" w:hAnsi="Calibri" w:cs="Calibri"/>
          <w:sz w:val="20"/>
          <w:szCs w:val="20"/>
        </w:rPr>
      </w:pPr>
      <w:r w:rsidRPr="002F1F37">
        <w:rPr>
          <w:rFonts w:ascii="Calibri" w:hAnsi="Calibri" w:cs="Calibri"/>
          <w:sz w:val="20"/>
          <w:szCs w:val="20"/>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w:t>
      </w:r>
    </w:p>
    <w:p w:rsidR="00635DD6" w:rsidRPr="002F1F37" w:rsidRDefault="00635DD6" w:rsidP="00635DD6">
      <w:pPr>
        <w:numPr>
          <w:ilvl w:val="0"/>
          <w:numId w:val="15"/>
        </w:numPr>
        <w:spacing w:before="120"/>
        <w:jc w:val="both"/>
        <w:rPr>
          <w:rFonts w:ascii="Calibri" w:hAnsi="Calibri" w:cs="Calibri"/>
          <w:sz w:val="20"/>
          <w:szCs w:val="20"/>
        </w:rPr>
      </w:pPr>
      <w:r w:rsidRPr="002F1F37">
        <w:rPr>
          <w:rFonts w:ascii="Calibri" w:hAnsi="Calibri" w:cs="Calibri"/>
          <w:sz w:val="20"/>
          <w:szCs w:val="20"/>
        </w:rPr>
        <w:t>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2F1F37" w:rsidRDefault="00B574F0" w:rsidP="007E62BD">
      <w:pPr>
        <w:spacing w:before="120"/>
        <w:ind w:left="1412"/>
        <w:jc w:val="both"/>
        <w:rPr>
          <w:rFonts w:ascii="Calibri" w:hAnsi="Calibri" w:cs="Calibri"/>
          <w:sz w:val="20"/>
          <w:szCs w:val="20"/>
          <w:highlight w:val="green"/>
        </w:rPr>
      </w:pPr>
      <w:r w:rsidRPr="002F1F37">
        <w:rPr>
          <w:rFonts w:ascii="Calibri" w:hAnsi="Calibri" w:cs="Calibri"/>
          <w:sz w:val="20"/>
          <w:szCs w:val="20"/>
        </w:rPr>
        <w:t xml:space="preserve">Předloží-li dodavatel podle § 127 ZVZ výpis ze seznamu kvalifikovaných dodavatelů, nahrazuje tento výpis prokázání splnění základních kvalifikačních předpokladů podle § 53 odst. 1 ZVZ a profesních kvalifikačních předpokladů podle § 54 písm. a) až d) v tom rozsahu, v jakém doklady </w:t>
      </w:r>
      <w:r w:rsidRPr="002F1F37">
        <w:rPr>
          <w:rFonts w:ascii="Calibri" w:hAnsi="Calibri" w:cs="Calibri"/>
          <w:sz w:val="20"/>
          <w:szCs w:val="20"/>
        </w:rPr>
        <w:lastRenderedPageBreak/>
        <w:t>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B574F0" w:rsidRPr="002F1F37" w:rsidRDefault="00B574F0" w:rsidP="009B51C2">
      <w:pPr>
        <w:spacing w:before="120"/>
        <w:ind w:left="1412"/>
        <w:jc w:val="both"/>
        <w:rPr>
          <w:rFonts w:ascii="Calibri" w:hAnsi="Calibri" w:cs="Calibri"/>
          <w:sz w:val="20"/>
          <w:szCs w:val="20"/>
        </w:rPr>
      </w:pPr>
      <w:r w:rsidRPr="002F1F37">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Pr="002F1F37" w:rsidRDefault="00B574F0" w:rsidP="00075579">
      <w:pPr>
        <w:spacing w:before="120"/>
        <w:ind w:left="1412"/>
        <w:jc w:val="both"/>
        <w:rPr>
          <w:rFonts w:ascii="Calibri" w:hAnsi="Calibri" w:cs="Calibri"/>
          <w:sz w:val="20"/>
          <w:szCs w:val="20"/>
        </w:rPr>
      </w:pPr>
      <w:r w:rsidRPr="002F1F37">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2F1F37" w:rsidRDefault="00B574F0" w:rsidP="009C4ED7">
      <w:pPr>
        <w:spacing w:before="120"/>
        <w:ind w:left="1412"/>
        <w:jc w:val="both"/>
        <w:rPr>
          <w:rFonts w:ascii="Calibri" w:hAnsi="Calibri" w:cs="Calibri"/>
          <w:sz w:val="20"/>
          <w:szCs w:val="20"/>
        </w:rPr>
      </w:pPr>
      <w:r w:rsidRPr="002F1F37">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2F1F37" w:rsidRDefault="00B574F0" w:rsidP="009C4ED7">
      <w:pPr>
        <w:spacing w:before="120"/>
        <w:ind w:left="1412"/>
        <w:jc w:val="both"/>
        <w:rPr>
          <w:rFonts w:ascii="Calibri" w:hAnsi="Calibri" w:cs="Calibri"/>
          <w:sz w:val="20"/>
          <w:szCs w:val="20"/>
        </w:rPr>
      </w:pPr>
      <w:r w:rsidRPr="002F1F37">
        <w:rPr>
          <w:rFonts w:ascii="Calibri" w:hAnsi="Calibri" w:cs="Calibri"/>
          <w:sz w:val="20"/>
          <w:szCs w:val="20"/>
        </w:rPr>
        <w:t>Dodavatel je v takovém případě povinen zadavateli předložit:</w:t>
      </w:r>
    </w:p>
    <w:p w:rsidR="00B574F0" w:rsidRPr="002F1F37" w:rsidRDefault="00B574F0" w:rsidP="00F24A21">
      <w:pPr>
        <w:numPr>
          <w:ilvl w:val="0"/>
          <w:numId w:val="14"/>
        </w:numPr>
        <w:spacing w:before="120"/>
        <w:jc w:val="both"/>
        <w:rPr>
          <w:rFonts w:ascii="Calibri" w:hAnsi="Calibri" w:cs="Calibri"/>
          <w:sz w:val="20"/>
          <w:szCs w:val="20"/>
        </w:rPr>
      </w:pPr>
      <w:r w:rsidRPr="002F1F37">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2F1F37" w:rsidRDefault="00B574F0" w:rsidP="00F24A21">
      <w:pPr>
        <w:numPr>
          <w:ilvl w:val="0"/>
          <w:numId w:val="14"/>
        </w:numPr>
        <w:spacing w:before="120"/>
        <w:jc w:val="both"/>
        <w:rPr>
          <w:rFonts w:ascii="Calibri" w:hAnsi="Calibri" w:cs="Calibri"/>
          <w:sz w:val="20"/>
          <w:szCs w:val="20"/>
        </w:rPr>
      </w:pPr>
      <w:r w:rsidRPr="002F1F37">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2F1F37" w:rsidRDefault="00B574F0" w:rsidP="009C4ED7">
      <w:pPr>
        <w:spacing w:before="120"/>
        <w:ind w:left="1412"/>
        <w:jc w:val="both"/>
        <w:rPr>
          <w:rFonts w:ascii="Calibri" w:hAnsi="Calibri" w:cs="Calibri"/>
          <w:sz w:val="20"/>
          <w:szCs w:val="20"/>
        </w:rPr>
      </w:pPr>
      <w:r w:rsidRPr="002F1F37">
        <w:rPr>
          <w:rFonts w:ascii="Calibri" w:hAnsi="Calibri" w:cs="Calibri"/>
          <w:sz w:val="20"/>
          <w:szCs w:val="20"/>
        </w:rPr>
        <w:t>Dodavatel není oprávněn prostřednictvím subdodavatele prokázat splnění kvalifikace týkající se základních kvalifikačních předpokladů a výpisu z obchodního rejstříku dodavatele, pokud je v něm zapsán, či výpis z jiné obdobné evidence, pokud je v ní zapsán.</w:t>
      </w:r>
    </w:p>
    <w:p w:rsidR="00B574F0" w:rsidRPr="002F1F37" w:rsidRDefault="00B574F0" w:rsidP="009C4ED7">
      <w:pPr>
        <w:spacing w:before="120"/>
        <w:ind w:left="1412"/>
        <w:jc w:val="both"/>
        <w:rPr>
          <w:rFonts w:ascii="Calibri" w:hAnsi="Calibri" w:cs="Calibri"/>
          <w:sz w:val="20"/>
          <w:szCs w:val="20"/>
        </w:rPr>
      </w:pPr>
      <w:r w:rsidRPr="002F1F37">
        <w:rPr>
          <w:rFonts w:ascii="Calibri" w:hAnsi="Calibri" w:cs="Calibri"/>
          <w:sz w:val="20"/>
          <w:szCs w:val="20"/>
        </w:rPr>
        <w:t>Dodavatel není oprávněn prokazovat splnění kvalifikace prostřednictvím subdodavatele u těch část</w:t>
      </w:r>
      <w:r w:rsidR="00A20253" w:rsidRPr="002F1F37">
        <w:rPr>
          <w:rFonts w:ascii="Calibri" w:hAnsi="Calibri" w:cs="Calibri"/>
          <w:sz w:val="20"/>
          <w:szCs w:val="20"/>
        </w:rPr>
        <w:t>í</w:t>
      </w:r>
      <w:r w:rsidRPr="002F1F37">
        <w:rPr>
          <w:rFonts w:ascii="Calibri" w:hAnsi="Calibri" w:cs="Calibri"/>
          <w:sz w:val="20"/>
          <w:szCs w:val="20"/>
        </w:rPr>
        <w:t xml:space="preserve"> veřejné zakázky, u kterých si zadavatel vyhradil ve smyslu § 44 odst. 6 ZVZ, že nesmí být plněna subdodavatelem. Tyto části jsou </w:t>
      </w:r>
      <w:r w:rsidR="005B2435" w:rsidRPr="002F1F37">
        <w:rPr>
          <w:rFonts w:ascii="Calibri" w:hAnsi="Calibri" w:cs="Calibri"/>
          <w:sz w:val="20"/>
          <w:szCs w:val="20"/>
        </w:rPr>
        <w:t xml:space="preserve">případně </w:t>
      </w:r>
      <w:r w:rsidRPr="002F1F37">
        <w:rPr>
          <w:rFonts w:ascii="Calibri" w:hAnsi="Calibri" w:cs="Calibri"/>
          <w:sz w:val="20"/>
          <w:szCs w:val="20"/>
        </w:rPr>
        <w:t xml:space="preserve">podrobně specifikovány v odst. </w:t>
      </w:r>
      <w:r w:rsidR="00486022" w:rsidRPr="002F1F37">
        <w:fldChar w:fldCharType="begin"/>
      </w:r>
      <w:r w:rsidR="00486022" w:rsidRPr="002F1F37">
        <w:instrText xml:space="preserve"> REF _Ref310353058 \r \h  \* MERGEFORMAT </w:instrText>
      </w:r>
      <w:r w:rsidR="00486022" w:rsidRPr="002F1F37">
        <w:fldChar w:fldCharType="separate"/>
      </w:r>
      <w:r w:rsidR="009F7320" w:rsidRPr="002F1F37">
        <w:rPr>
          <w:rFonts w:ascii="Calibri" w:hAnsi="Calibri" w:cs="Calibri"/>
          <w:sz w:val="20"/>
          <w:szCs w:val="20"/>
        </w:rPr>
        <w:t>10.3</w:t>
      </w:r>
      <w:r w:rsidR="00486022" w:rsidRPr="002F1F37">
        <w:fldChar w:fldCharType="end"/>
      </w:r>
      <w:r w:rsidR="005B2435" w:rsidRPr="002F1F37">
        <w:t xml:space="preserve"> </w:t>
      </w:r>
      <w:r w:rsidRPr="002F1F37">
        <w:rPr>
          <w:rFonts w:ascii="Calibri" w:hAnsi="Calibri" w:cs="Calibri"/>
          <w:sz w:val="20"/>
          <w:szCs w:val="20"/>
        </w:rPr>
        <w:t>těchto Pokynů.</w:t>
      </w:r>
    </w:p>
    <w:p w:rsidR="00B574F0" w:rsidRPr="002F1F37" w:rsidRDefault="00B574F0" w:rsidP="00096F17">
      <w:pPr>
        <w:ind w:left="709"/>
        <w:jc w:val="both"/>
        <w:rPr>
          <w:rFonts w:ascii="Calibri" w:hAnsi="Calibri" w:cs="Calibri"/>
          <w:sz w:val="20"/>
          <w:szCs w:val="20"/>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360191162"/>
      <w:r w:rsidRPr="002F1F37">
        <w:rPr>
          <w:rFonts w:ascii="Calibri" w:hAnsi="Calibri" w:cs="Calibri"/>
          <w:kern w:val="28"/>
          <w:sz w:val="24"/>
          <w:szCs w:val="24"/>
          <w:lang w:val="cs-CZ"/>
        </w:rPr>
        <w:t>DALŠÍ INFORMACE/DOKUMENTY PŘEDKLÁDANÉ DODAVATELEM</w:t>
      </w:r>
      <w:bookmarkEnd w:id="27"/>
    </w:p>
    <w:p w:rsidR="00B574F0" w:rsidRPr="002F1F37" w:rsidRDefault="00B574F0">
      <w:pPr>
        <w:rPr>
          <w:rFonts w:ascii="Calibri" w:hAnsi="Calibri" w:cs="Calibri"/>
          <w:sz w:val="22"/>
          <w:szCs w:val="22"/>
          <w:highlight w:val="yellow"/>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2F1F37">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2F1F37" w:rsidRDefault="00B574F0" w:rsidP="004A7195">
      <w:pPr>
        <w:tabs>
          <w:tab w:val="num" w:pos="3563"/>
        </w:tabs>
        <w:ind w:left="1418"/>
        <w:jc w:val="both"/>
        <w:rPr>
          <w:rFonts w:ascii="Calibri" w:hAnsi="Calibri" w:cs="Calibri"/>
          <w:sz w:val="20"/>
          <w:szCs w:val="20"/>
        </w:rPr>
      </w:pPr>
    </w:p>
    <w:p w:rsidR="00B574F0" w:rsidRPr="002F1F37" w:rsidRDefault="00B574F0"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Dokumenty obsahující informace o dodavateli a jeho identifikační údaje. Tyto dokumenty budou předloženy ve formě formuláře obsaženého v Příloze č. </w:t>
      </w:r>
      <w:r w:rsidR="00422E34" w:rsidRPr="002F1F37">
        <w:rPr>
          <w:rFonts w:ascii="Calibri" w:hAnsi="Calibri" w:cs="Calibri"/>
          <w:sz w:val="20"/>
          <w:szCs w:val="20"/>
        </w:rPr>
        <w:t>2</w:t>
      </w:r>
      <w:r w:rsidRPr="002F1F37">
        <w:rPr>
          <w:rFonts w:ascii="Calibri" w:hAnsi="Calibri" w:cs="Calibri"/>
          <w:sz w:val="20"/>
          <w:szCs w:val="20"/>
        </w:rPr>
        <w:t xml:space="preserve"> těchto Pokynů.</w:t>
      </w:r>
    </w:p>
    <w:p w:rsidR="00B574F0" w:rsidRPr="002F1F37" w:rsidRDefault="00B574F0" w:rsidP="00D54361">
      <w:pPr>
        <w:spacing w:before="60"/>
        <w:ind w:left="1843" w:hanging="425"/>
        <w:jc w:val="both"/>
        <w:rPr>
          <w:rFonts w:ascii="Calibri" w:hAnsi="Calibri" w:cs="Calibri"/>
          <w:sz w:val="20"/>
          <w:szCs w:val="20"/>
        </w:rPr>
      </w:pPr>
    </w:p>
    <w:p w:rsidR="00B574F0" w:rsidRPr="002F1F37" w:rsidRDefault="00B574F0"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Údaje týkající se všech subdodavatelů a věcně vymezené části plnění, které mají být zadány subdodavatelům. Toto bude předloženo ve formě formuláře obsaženého v Příloze č. </w:t>
      </w:r>
      <w:r w:rsidR="00422E34" w:rsidRPr="002F1F37">
        <w:rPr>
          <w:rFonts w:ascii="Calibri" w:hAnsi="Calibri" w:cs="Calibri"/>
          <w:sz w:val="20"/>
          <w:szCs w:val="20"/>
        </w:rPr>
        <w:t>3</w:t>
      </w:r>
      <w:r w:rsidRPr="002F1F37">
        <w:rPr>
          <w:rFonts w:ascii="Calibri" w:hAnsi="Calibri" w:cs="Calibri"/>
          <w:sz w:val="20"/>
          <w:szCs w:val="20"/>
        </w:rPr>
        <w:t xml:space="preserve"> těchto Pokynů.</w:t>
      </w:r>
    </w:p>
    <w:p w:rsidR="00B574F0" w:rsidRPr="002F1F37" w:rsidRDefault="00B574F0" w:rsidP="00D54361">
      <w:pPr>
        <w:ind w:left="1843" w:hanging="425"/>
        <w:jc w:val="both"/>
        <w:rPr>
          <w:rFonts w:ascii="Calibri" w:hAnsi="Calibri" w:cs="Calibri"/>
          <w:sz w:val="20"/>
          <w:szCs w:val="20"/>
        </w:rPr>
      </w:pPr>
      <w:r w:rsidRPr="002F1F37">
        <w:rPr>
          <w:rFonts w:ascii="Calibri" w:hAnsi="Calibri" w:cs="Calibri"/>
          <w:sz w:val="20"/>
          <w:szCs w:val="20"/>
        </w:rPr>
        <w:tab/>
      </w:r>
    </w:p>
    <w:p w:rsidR="00B574F0" w:rsidRPr="002F1F37" w:rsidRDefault="00B574F0"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lastRenderedPageBreak/>
        <w:t>Seznam statutárních orgánů nebo členů statutárních orgánů, kteří v posledních 3 letech od konce lhůty pro podání nabídek byli v pracovněprávním, funkčním či obdobném poměru u zadavatele.</w:t>
      </w:r>
    </w:p>
    <w:p w:rsidR="00B574F0" w:rsidRPr="002F1F37" w:rsidRDefault="00B574F0" w:rsidP="00D54361">
      <w:pPr>
        <w:ind w:left="1843" w:hanging="425"/>
        <w:jc w:val="both"/>
        <w:rPr>
          <w:rFonts w:ascii="Calibri" w:hAnsi="Calibri" w:cs="Calibri"/>
          <w:sz w:val="20"/>
          <w:szCs w:val="20"/>
        </w:rPr>
      </w:pPr>
    </w:p>
    <w:p w:rsidR="00B574F0" w:rsidRPr="002F1F37" w:rsidRDefault="00B574F0"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2F1F37" w:rsidRDefault="00B574F0" w:rsidP="00D54361">
      <w:pPr>
        <w:ind w:left="1843" w:hanging="425"/>
        <w:jc w:val="both"/>
        <w:rPr>
          <w:rFonts w:ascii="Calibri" w:hAnsi="Calibri" w:cs="Calibri"/>
          <w:sz w:val="20"/>
          <w:szCs w:val="20"/>
        </w:rPr>
      </w:pPr>
    </w:p>
    <w:p w:rsidR="00B574F0" w:rsidRPr="002F1F37" w:rsidRDefault="00B574F0"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(zákon o ochraně hospodářské soutěže) v souvislosti se zadávanou veřejnou zakázkou.</w:t>
      </w:r>
    </w:p>
    <w:p w:rsidR="00AA2596" w:rsidRPr="002F1F37" w:rsidRDefault="00AA2596" w:rsidP="00AA2596">
      <w:pPr>
        <w:pStyle w:val="Odstavecseseznamem"/>
        <w:rPr>
          <w:rFonts w:ascii="Calibri" w:hAnsi="Calibri" w:cs="Calibri"/>
          <w:sz w:val="20"/>
          <w:szCs w:val="20"/>
        </w:rPr>
      </w:pPr>
    </w:p>
    <w:p w:rsidR="00AA2596" w:rsidRPr="002F1F37" w:rsidRDefault="00AA2596"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Dodavatel ve své nabídce uvede požadavek na výluky pro provedení geotechnického průzkumu nebo uvede, že výluky na tento průzkum nepožaduje. </w:t>
      </w:r>
    </w:p>
    <w:p w:rsidR="00B574F0" w:rsidRPr="002F1F37" w:rsidRDefault="00B574F0" w:rsidP="00D54361">
      <w:pPr>
        <w:ind w:left="1843" w:hanging="425"/>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Podání nabídky </w:t>
      </w:r>
      <w:r w:rsidR="007A5A71" w:rsidRPr="002F1F37">
        <w:rPr>
          <w:rFonts w:ascii="Calibri" w:hAnsi="Calibri" w:cs="Calibri"/>
          <w:sz w:val="20"/>
          <w:szCs w:val="20"/>
        </w:rPr>
        <w:t>společně několika dodavateli</w:t>
      </w:r>
      <w:r w:rsidRPr="002F1F37">
        <w:rPr>
          <w:rFonts w:ascii="Calibri" w:hAnsi="Calibri" w:cs="Calibri"/>
          <w:sz w:val="20"/>
          <w:szCs w:val="20"/>
        </w:rPr>
        <w:t>:</w:t>
      </w:r>
    </w:p>
    <w:p w:rsidR="00B574F0" w:rsidRPr="002F1F37" w:rsidRDefault="00B574F0" w:rsidP="00E60C30">
      <w:pPr>
        <w:ind w:left="1418"/>
        <w:jc w:val="both"/>
        <w:rPr>
          <w:rFonts w:ascii="Calibri" w:hAnsi="Calibri" w:cs="Calibri"/>
          <w:sz w:val="20"/>
          <w:szCs w:val="20"/>
        </w:rPr>
      </w:pPr>
    </w:p>
    <w:p w:rsidR="00B574F0" w:rsidRPr="002F1F37" w:rsidRDefault="00B574F0"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Podává-li nabídku více osob společně</w:t>
      </w:r>
      <w:r w:rsidR="008E4A48" w:rsidRPr="002F1F37">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2F1F37">
        <w:rPr>
          <w:rFonts w:ascii="Calibri" w:hAnsi="Calibri" w:cs="Calibri"/>
          <w:sz w:val="20"/>
          <w:szCs w:val="20"/>
        </w:rPr>
        <w:t xml:space="preserve">, musí předložit informace o </w:t>
      </w:r>
      <w:r w:rsidR="008E4A48" w:rsidRPr="002F1F37">
        <w:rPr>
          <w:rFonts w:ascii="Calibri" w:hAnsi="Calibri" w:cs="Calibri"/>
          <w:sz w:val="20"/>
          <w:szCs w:val="20"/>
        </w:rPr>
        <w:t>takové společnosti</w:t>
      </w:r>
      <w:r w:rsidRPr="002F1F37">
        <w:rPr>
          <w:rFonts w:ascii="Calibri" w:hAnsi="Calibri" w:cs="Calibri"/>
          <w:sz w:val="20"/>
          <w:szCs w:val="20"/>
        </w:rPr>
        <w:t xml:space="preserve">. Toto bude předloženo ve formě formuláře obsaženého v Příloze č. </w:t>
      </w:r>
      <w:r w:rsidR="00422E34" w:rsidRPr="002F1F37">
        <w:rPr>
          <w:rFonts w:ascii="Calibri" w:hAnsi="Calibri" w:cs="Calibri"/>
          <w:sz w:val="20"/>
          <w:szCs w:val="20"/>
        </w:rPr>
        <w:t>4</w:t>
      </w:r>
      <w:r w:rsidRPr="002F1F37">
        <w:rPr>
          <w:rFonts w:ascii="Calibri" w:hAnsi="Calibri" w:cs="Calibri"/>
          <w:sz w:val="20"/>
          <w:szCs w:val="20"/>
        </w:rPr>
        <w:t xml:space="preserve"> těchto Pokynů.</w:t>
      </w:r>
    </w:p>
    <w:p w:rsidR="00B574F0" w:rsidRPr="002F1F37" w:rsidRDefault="00B574F0" w:rsidP="00E139C2">
      <w:pPr>
        <w:ind w:left="1843" w:hanging="425"/>
        <w:jc w:val="both"/>
        <w:rPr>
          <w:rFonts w:ascii="Calibri" w:hAnsi="Calibri" w:cs="Calibri"/>
          <w:sz w:val="20"/>
          <w:szCs w:val="20"/>
        </w:rPr>
      </w:pPr>
    </w:p>
    <w:p w:rsidR="00B574F0" w:rsidRPr="002F1F37" w:rsidRDefault="00B574F0" w:rsidP="00E139C2">
      <w:pPr>
        <w:numPr>
          <w:ilvl w:val="0"/>
          <w:numId w:val="1"/>
        </w:numPr>
        <w:ind w:left="1843" w:hanging="425"/>
        <w:jc w:val="both"/>
        <w:rPr>
          <w:rFonts w:ascii="Calibri" w:hAnsi="Calibri" w:cs="Calibri"/>
          <w:sz w:val="20"/>
          <w:szCs w:val="20"/>
        </w:rPr>
      </w:pPr>
      <w:bookmarkStart w:id="29" w:name="_Ref246422881"/>
      <w:r w:rsidRPr="002F1F37">
        <w:rPr>
          <w:rFonts w:ascii="Calibri" w:hAnsi="Calibri" w:cs="Calibri"/>
          <w:sz w:val="20"/>
          <w:szCs w:val="20"/>
        </w:rPr>
        <w:t>Podává-li nabídku více osob společně</w:t>
      </w:r>
      <w:r w:rsidR="008E4A48" w:rsidRPr="002F1F37">
        <w:rPr>
          <w:rFonts w:ascii="Calibri" w:hAnsi="Calibri" w:cs="Calibri"/>
          <w:sz w:val="20"/>
          <w:szCs w:val="20"/>
        </w:rPr>
        <w:t>,</w:t>
      </w:r>
      <w:r w:rsidRPr="002F1F37">
        <w:rPr>
          <w:rFonts w:ascii="Calibri" w:hAnsi="Calibri" w:cs="Calibri"/>
          <w:sz w:val="20"/>
          <w:szCs w:val="20"/>
        </w:rPr>
        <w:t xml:space="preserve"> jsou povinni přiložit k nabídce (jako přílohu dokumentu dle Přílohy č. </w:t>
      </w:r>
      <w:r w:rsidR="00422E34" w:rsidRPr="002F1F37">
        <w:rPr>
          <w:rFonts w:ascii="Calibri" w:hAnsi="Calibri" w:cs="Calibri"/>
          <w:sz w:val="20"/>
          <w:szCs w:val="20"/>
        </w:rPr>
        <w:t>4</w:t>
      </w:r>
      <w:r w:rsidRPr="002F1F37">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2F1F37" w:rsidRDefault="00B574F0" w:rsidP="00E139C2">
      <w:pPr>
        <w:ind w:left="1843" w:hanging="425"/>
        <w:jc w:val="both"/>
        <w:rPr>
          <w:rFonts w:ascii="Calibri" w:hAnsi="Calibri" w:cs="Calibri"/>
          <w:sz w:val="20"/>
          <w:szCs w:val="20"/>
        </w:rPr>
      </w:pPr>
    </w:p>
    <w:p w:rsidR="00B574F0" w:rsidRPr="002F1F37" w:rsidRDefault="00843A0A"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Jeden ze společníků</w:t>
      </w:r>
      <w:r w:rsidR="00B574F0" w:rsidRPr="002F1F37">
        <w:rPr>
          <w:rFonts w:ascii="Calibri" w:hAnsi="Calibri" w:cs="Calibri"/>
          <w:sz w:val="20"/>
          <w:szCs w:val="20"/>
        </w:rPr>
        <w:t xml:space="preserve"> bude ve výše uvedené smlouvě určen jako vedoucí</w:t>
      </w:r>
      <w:r w:rsidRPr="002F1F37">
        <w:rPr>
          <w:rFonts w:ascii="Calibri" w:hAnsi="Calibri" w:cs="Calibri"/>
          <w:sz w:val="20"/>
          <w:szCs w:val="20"/>
        </w:rPr>
        <w:t xml:space="preserve"> společník</w:t>
      </w:r>
      <w:r w:rsidR="00B574F0" w:rsidRPr="002F1F37">
        <w:rPr>
          <w:rFonts w:ascii="Calibri" w:hAnsi="Calibri" w:cs="Calibri"/>
          <w:sz w:val="20"/>
          <w:szCs w:val="20"/>
        </w:rPr>
        <w:t xml:space="preserve">. Vedoucí </w:t>
      </w:r>
      <w:r w:rsidRPr="002F1F37">
        <w:rPr>
          <w:rFonts w:ascii="Calibri" w:hAnsi="Calibri" w:cs="Calibri"/>
          <w:sz w:val="20"/>
          <w:szCs w:val="20"/>
        </w:rPr>
        <w:t xml:space="preserve">společník </w:t>
      </w:r>
      <w:r w:rsidR="00B574F0" w:rsidRPr="002F1F37">
        <w:rPr>
          <w:rFonts w:ascii="Calibri" w:hAnsi="Calibri" w:cs="Calibri"/>
          <w:sz w:val="20"/>
          <w:szCs w:val="20"/>
        </w:rPr>
        <w:t xml:space="preserve">bude oprávněn přijímat závazky a pokyny pro a za každého a všechny </w:t>
      </w:r>
      <w:r w:rsidRPr="002F1F37">
        <w:rPr>
          <w:rFonts w:ascii="Calibri" w:hAnsi="Calibri" w:cs="Calibri"/>
          <w:sz w:val="20"/>
          <w:szCs w:val="20"/>
        </w:rPr>
        <w:t>společníky</w:t>
      </w:r>
      <w:r w:rsidR="00B574F0" w:rsidRPr="002F1F37">
        <w:rPr>
          <w:rFonts w:ascii="Calibri" w:hAnsi="Calibri" w:cs="Calibri"/>
          <w:sz w:val="20"/>
          <w:szCs w:val="20"/>
        </w:rPr>
        <w:t xml:space="preserve"> a bude oprávněn přijímat platby od objednatele. Vedoucí </w:t>
      </w:r>
      <w:r w:rsidRPr="002F1F37">
        <w:rPr>
          <w:rFonts w:ascii="Calibri" w:hAnsi="Calibri" w:cs="Calibri"/>
          <w:sz w:val="20"/>
          <w:szCs w:val="20"/>
        </w:rPr>
        <w:t xml:space="preserve">společník </w:t>
      </w:r>
      <w:r w:rsidR="00B574F0" w:rsidRPr="002F1F37">
        <w:rPr>
          <w:rFonts w:ascii="Calibri" w:hAnsi="Calibri" w:cs="Calibri"/>
          <w:sz w:val="20"/>
          <w:szCs w:val="20"/>
        </w:rPr>
        <w:t>musí svá oprávnění prokázat příslušnou plnou mocí, která by měla být v této smlouvě obsažena.</w:t>
      </w:r>
    </w:p>
    <w:p w:rsidR="00B574F0" w:rsidRPr="002F1F37" w:rsidRDefault="00B574F0" w:rsidP="00E139C2">
      <w:pPr>
        <w:ind w:left="1843" w:hanging="425"/>
        <w:jc w:val="both"/>
        <w:rPr>
          <w:rFonts w:ascii="Calibri" w:hAnsi="Calibri" w:cs="Calibri"/>
          <w:sz w:val="20"/>
          <w:szCs w:val="20"/>
        </w:rPr>
      </w:pPr>
    </w:p>
    <w:p w:rsidR="00B574F0" w:rsidRPr="002F1F37" w:rsidRDefault="00B574F0"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Základní kvalifikační předpoklady upravené v § 53 odst.1 ZVZ a požadavek na profesní způsobilost v § 54 písm. a) ZVZ musí splnit každý </w:t>
      </w:r>
      <w:r w:rsidR="00843A0A" w:rsidRPr="002F1F37">
        <w:rPr>
          <w:rFonts w:ascii="Calibri" w:hAnsi="Calibri" w:cs="Calibri"/>
          <w:sz w:val="20"/>
          <w:szCs w:val="20"/>
        </w:rPr>
        <w:t xml:space="preserve">ze společníků </w:t>
      </w:r>
      <w:r w:rsidRPr="002F1F37">
        <w:rPr>
          <w:rFonts w:ascii="Calibri" w:hAnsi="Calibri" w:cs="Calibri"/>
          <w:sz w:val="20"/>
          <w:szCs w:val="20"/>
        </w:rPr>
        <w:t xml:space="preserve">v plném rozsahu. Prokázání splnění ostatní kvalifikace musí prokázat všichni </w:t>
      </w:r>
      <w:r w:rsidR="00843A0A" w:rsidRPr="002F1F37">
        <w:rPr>
          <w:rFonts w:ascii="Calibri" w:hAnsi="Calibri" w:cs="Calibri"/>
          <w:sz w:val="20"/>
          <w:szCs w:val="20"/>
        </w:rPr>
        <w:t xml:space="preserve">společníci </w:t>
      </w:r>
      <w:r w:rsidRPr="002F1F37">
        <w:rPr>
          <w:rFonts w:ascii="Calibri" w:hAnsi="Calibri" w:cs="Calibri"/>
          <w:sz w:val="20"/>
          <w:szCs w:val="20"/>
        </w:rPr>
        <w:t>společně.</w:t>
      </w:r>
    </w:p>
    <w:p w:rsidR="00B574F0" w:rsidRPr="002F1F37" w:rsidRDefault="00B574F0" w:rsidP="00707770">
      <w:pPr>
        <w:ind w:left="2483"/>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bookmarkStart w:id="30" w:name="_Ref310353058"/>
      <w:r w:rsidRPr="002F1F37">
        <w:rPr>
          <w:rFonts w:ascii="Calibri" w:hAnsi="Calibri" w:cs="Calibri"/>
          <w:sz w:val="20"/>
          <w:szCs w:val="20"/>
        </w:rPr>
        <w:t>Subdodavatelské omezení:</w:t>
      </w:r>
      <w:bookmarkEnd w:id="30"/>
    </w:p>
    <w:p w:rsidR="00B574F0" w:rsidRPr="002F1F37" w:rsidRDefault="00B574F0" w:rsidP="006C6438">
      <w:pPr>
        <w:ind w:left="2126"/>
        <w:jc w:val="both"/>
        <w:rPr>
          <w:rFonts w:ascii="Calibri" w:hAnsi="Calibri" w:cs="Calibri"/>
          <w:sz w:val="20"/>
          <w:szCs w:val="20"/>
          <w:highlight w:val="green"/>
        </w:rPr>
      </w:pPr>
    </w:p>
    <w:p w:rsidR="00B574F0" w:rsidRPr="002F1F37" w:rsidRDefault="00B574F0" w:rsidP="00397156">
      <w:pPr>
        <w:numPr>
          <w:ilvl w:val="0"/>
          <w:numId w:val="1"/>
        </w:numPr>
        <w:tabs>
          <w:tab w:val="clear" w:pos="360"/>
        </w:tabs>
        <w:ind w:left="1843" w:hanging="425"/>
        <w:jc w:val="both"/>
        <w:rPr>
          <w:rFonts w:ascii="Calibri" w:hAnsi="Calibri" w:cs="Calibri"/>
          <w:sz w:val="20"/>
          <w:szCs w:val="20"/>
        </w:rPr>
      </w:pPr>
      <w:r w:rsidRPr="002F1F37">
        <w:rPr>
          <w:rFonts w:ascii="Calibri" w:hAnsi="Calibri" w:cs="Calibri"/>
          <w:sz w:val="20"/>
          <w:szCs w:val="20"/>
        </w:rPr>
        <w:t>Zadavatel nevymezuje žádné části plnění předmětu veřejné zakázky, které nesmí být plněny subdodavatelem.</w:t>
      </w:r>
    </w:p>
    <w:p w:rsidR="00B574F0" w:rsidRPr="002F1F37" w:rsidRDefault="00B574F0" w:rsidP="00870FFA">
      <w:pPr>
        <w:ind w:left="2483"/>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bookmarkStart w:id="31" w:name="_Ref315362795"/>
      <w:r w:rsidRPr="002F1F37">
        <w:rPr>
          <w:rFonts w:ascii="Calibri" w:hAnsi="Calibri" w:cs="Calibri"/>
          <w:sz w:val="20"/>
          <w:szCs w:val="20"/>
        </w:rPr>
        <w:t>Návrh smlouvy na plnění této veřejné zakázky:</w:t>
      </w:r>
      <w:bookmarkEnd w:id="31"/>
    </w:p>
    <w:p w:rsidR="00B574F0" w:rsidRPr="002F1F37" w:rsidRDefault="00B574F0" w:rsidP="002437D6">
      <w:pPr>
        <w:ind w:left="1418"/>
        <w:jc w:val="both"/>
        <w:rPr>
          <w:rFonts w:ascii="Calibri" w:hAnsi="Calibri" w:cs="Calibri"/>
          <w:sz w:val="20"/>
          <w:szCs w:val="20"/>
        </w:rPr>
      </w:pPr>
    </w:p>
    <w:p w:rsidR="00B574F0" w:rsidRPr="002F1F37" w:rsidRDefault="00B574F0" w:rsidP="00D71E3D">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Uchazeč je povinen podat pouze jediný návrh smlouvy na plnění této veřejné zakázky. Závazné požadavky zadavatele na obsah smlouvy jsou obsaženy v závazném vzoru smlouvy, který je obsažen v Dílu 2 s názvem Závazný vzor smlouvy. Uchazeč není oprávněn </w:t>
      </w:r>
      <w:r w:rsidRPr="002F1F37">
        <w:rPr>
          <w:rFonts w:ascii="Calibri" w:hAnsi="Calibri" w:cs="Calibri"/>
          <w:sz w:val="20"/>
          <w:szCs w:val="20"/>
        </w:rPr>
        <w:lastRenderedPageBreak/>
        <w:t>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2F1F37" w:rsidRDefault="00B574F0" w:rsidP="005E657D">
      <w:pPr>
        <w:ind w:left="2483"/>
        <w:jc w:val="both"/>
        <w:rPr>
          <w:rFonts w:ascii="Calibri" w:hAnsi="Calibri" w:cs="Calibri"/>
          <w:sz w:val="20"/>
          <w:szCs w:val="20"/>
        </w:rPr>
      </w:pPr>
    </w:p>
    <w:p w:rsidR="00B574F0" w:rsidRPr="002F1F37" w:rsidRDefault="00B574F0" w:rsidP="00F24A21">
      <w:pPr>
        <w:numPr>
          <w:ilvl w:val="0"/>
          <w:numId w:val="22"/>
        </w:numPr>
        <w:ind w:left="2268" w:hanging="425"/>
        <w:jc w:val="both"/>
        <w:rPr>
          <w:rFonts w:ascii="Calibri" w:hAnsi="Calibri" w:cs="Calibri"/>
          <w:sz w:val="20"/>
          <w:szCs w:val="20"/>
        </w:rPr>
      </w:pPr>
      <w:r w:rsidRPr="002F1F37">
        <w:rPr>
          <w:rFonts w:ascii="Calibri" w:hAnsi="Calibri" w:cs="Calibri"/>
          <w:sz w:val="20"/>
          <w:szCs w:val="20"/>
        </w:rPr>
        <w:t xml:space="preserve">do těla závazného vzoru smlouvy </w:t>
      </w:r>
      <w:r w:rsidR="00233CB7" w:rsidRPr="002F1F37">
        <w:rPr>
          <w:rFonts w:ascii="Calibri" w:hAnsi="Calibri" w:cs="Calibri"/>
          <w:sz w:val="20"/>
          <w:szCs w:val="20"/>
        </w:rPr>
        <w:t xml:space="preserve">čl. 3.3 </w:t>
      </w:r>
      <w:r w:rsidR="00686D0B" w:rsidRPr="002F1F37">
        <w:rPr>
          <w:rFonts w:ascii="Calibri" w:hAnsi="Calibri" w:cs="Calibri"/>
          <w:sz w:val="20"/>
          <w:szCs w:val="20"/>
        </w:rPr>
        <w:t>C</w:t>
      </w:r>
      <w:r w:rsidRPr="002F1F37">
        <w:rPr>
          <w:rFonts w:ascii="Calibri" w:hAnsi="Calibri" w:cs="Calibri"/>
          <w:sz w:val="20"/>
          <w:szCs w:val="20"/>
        </w:rPr>
        <w:t>enu</w:t>
      </w:r>
      <w:r w:rsidR="00686D0B" w:rsidRPr="002F1F37">
        <w:rPr>
          <w:rFonts w:ascii="Calibri" w:hAnsi="Calibri" w:cs="Calibri"/>
          <w:sz w:val="20"/>
          <w:szCs w:val="20"/>
        </w:rPr>
        <w:t xml:space="preserve"> Díla bez DPH</w:t>
      </w:r>
      <w:r w:rsidR="00233CB7" w:rsidRPr="002F1F37">
        <w:rPr>
          <w:rFonts w:ascii="Calibri" w:hAnsi="Calibri" w:cs="Calibri"/>
          <w:sz w:val="20"/>
          <w:szCs w:val="20"/>
        </w:rPr>
        <w:t xml:space="preserve">, která představuje </w:t>
      </w:r>
      <w:r w:rsidR="00C74D96" w:rsidRPr="002F1F37">
        <w:rPr>
          <w:rFonts w:ascii="Calibri" w:hAnsi="Calibri" w:cs="Calibri"/>
          <w:sz w:val="20"/>
          <w:szCs w:val="20"/>
        </w:rPr>
        <w:t>C</w:t>
      </w:r>
      <w:r w:rsidR="00233CB7" w:rsidRPr="002F1F37">
        <w:rPr>
          <w:rFonts w:ascii="Calibri" w:hAnsi="Calibri" w:cs="Calibri"/>
          <w:sz w:val="20"/>
          <w:szCs w:val="20"/>
        </w:rPr>
        <w:t>enu</w:t>
      </w:r>
      <w:r w:rsidRPr="002F1F37">
        <w:rPr>
          <w:rFonts w:ascii="Calibri" w:hAnsi="Calibri" w:cs="Calibri"/>
          <w:sz w:val="20"/>
          <w:szCs w:val="20"/>
        </w:rPr>
        <w:t xml:space="preserve"> za zpracování </w:t>
      </w:r>
      <w:r w:rsidR="004C5AE9" w:rsidRPr="002F1F37">
        <w:rPr>
          <w:rFonts w:ascii="Calibri" w:hAnsi="Calibri" w:cs="Arial"/>
          <w:sz w:val="20"/>
          <w:szCs w:val="20"/>
        </w:rPr>
        <w:t xml:space="preserve">projektu </w:t>
      </w:r>
      <w:r w:rsidR="00686D0B" w:rsidRPr="002F1F37">
        <w:rPr>
          <w:rFonts w:ascii="Calibri" w:hAnsi="Calibri" w:cs="Arial"/>
          <w:sz w:val="20"/>
          <w:szCs w:val="20"/>
        </w:rPr>
        <w:t xml:space="preserve">bez DPH </w:t>
      </w:r>
      <w:r w:rsidR="004C5AE9" w:rsidRPr="002F1F37">
        <w:rPr>
          <w:rFonts w:ascii="Calibri" w:hAnsi="Calibri" w:cs="Arial"/>
          <w:sz w:val="20"/>
          <w:szCs w:val="20"/>
        </w:rPr>
        <w:t xml:space="preserve">a </w:t>
      </w:r>
      <w:r w:rsidR="00686D0B" w:rsidRPr="002F1F37">
        <w:rPr>
          <w:rFonts w:ascii="Calibri" w:hAnsi="Calibri" w:cs="Arial"/>
          <w:sz w:val="20"/>
          <w:szCs w:val="20"/>
        </w:rPr>
        <w:t>C</w:t>
      </w:r>
      <w:r w:rsidR="001935A1" w:rsidRPr="002F1F37">
        <w:rPr>
          <w:rFonts w:ascii="Calibri" w:hAnsi="Calibri" w:cs="Arial"/>
          <w:sz w:val="20"/>
          <w:szCs w:val="20"/>
        </w:rPr>
        <w:t xml:space="preserve">enu </w:t>
      </w:r>
      <w:r w:rsidR="004C5AE9" w:rsidRPr="002F1F37">
        <w:rPr>
          <w:rFonts w:ascii="Calibri" w:hAnsi="Calibri" w:cs="Arial"/>
          <w:sz w:val="20"/>
          <w:szCs w:val="20"/>
        </w:rPr>
        <w:t xml:space="preserve">za </w:t>
      </w:r>
      <w:r w:rsidR="001935A1" w:rsidRPr="002F1F37">
        <w:rPr>
          <w:rFonts w:ascii="Calibri" w:hAnsi="Calibri" w:cs="Arial"/>
          <w:sz w:val="20"/>
          <w:szCs w:val="20"/>
        </w:rPr>
        <w:t xml:space="preserve">výkon </w:t>
      </w:r>
      <w:r w:rsidR="004C5AE9" w:rsidRPr="002F1F37">
        <w:rPr>
          <w:rFonts w:ascii="Calibri" w:hAnsi="Calibri" w:cs="Arial"/>
          <w:sz w:val="20"/>
          <w:szCs w:val="20"/>
        </w:rPr>
        <w:t>autorského dozoru</w:t>
      </w:r>
      <w:r w:rsidR="00686D0B" w:rsidRPr="002F1F37">
        <w:rPr>
          <w:rFonts w:ascii="Calibri" w:hAnsi="Calibri" w:cs="Arial"/>
          <w:sz w:val="20"/>
          <w:szCs w:val="20"/>
        </w:rPr>
        <w:t xml:space="preserve"> bez DPH</w:t>
      </w:r>
      <w:r w:rsidR="004C5AE9" w:rsidRPr="002F1F37">
        <w:rPr>
          <w:rFonts w:ascii="Calibri" w:hAnsi="Calibri" w:cs="Arial"/>
          <w:sz w:val="20"/>
          <w:szCs w:val="20"/>
        </w:rPr>
        <w:t>;</w:t>
      </w:r>
    </w:p>
    <w:p w:rsidR="00B574F0" w:rsidRPr="002F1F37" w:rsidRDefault="00B574F0" w:rsidP="00D71E3D">
      <w:pPr>
        <w:ind w:left="2268" w:hanging="425"/>
        <w:jc w:val="both"/>
        <w:rPr>
          <w:rFonts w:ascii="Calibri" w:hAnsi="Calibri" w:cs="Calibri"/>
          <w:sz w:val="20"/>
          <w:szCs w:val="20"/>
        </w:rPr>
      </w:pPr>
    </w:p>
    <w:p w:rsidR="00B574F0" w:rsidRPr="002F1F37" w:rsidRDefault="00B574F0" w:rsidP="00F24A21">
      <w:pPr>
        <w:numPr>
          <w:ilvl w:val="0"/>
          <w:numId w:val="22"/>
        </w:numPr>
        <w:ind w:left="2268" w:hanging="425"/>
        <w:jc w:val="both"/>
        <w:rPr>
          <w:rFonts w:ascii="Calibri" w:hAnsi="Calibri" w:cs="Calibri"/>
          <w:sz w:val="20"/>
          <w:szCs w:val="20"/>
        </w:rPr>
      </w:pPr>
      <w:r w:rsidRPr="002F1F37">
        <w:rPr>
          <w:rFonts w:ascii="Calibri" w:hAnsi="Calibri" w:cs="Calibri"/>
          <w:sz w:val="20"/>
          <w:szCs w:val="20"/>
        </w:rPr>
        <w:t>do Přílohy č.</w:t>
      </w:r>
      <w:r w:rsidR="00736659" w:rsidRPr="002F1F37">
        <w:rPr>
          <w:rFonts w:ascii="Calibri" w:hAnsi="Calibri" w:cs="Calibri"/>
          <w:sz w:val="20"/>
          <w:szCs w:val="20"/>
        </w:rPr>
        <w:t xml:space="preserve"> </w:t>
      </w:r>
      <w:r w:rsidR="0009238B" w:rsidRPr="002F1F37">
        <w:rPr>
          <w:rFonts w:ascii="Calibri" w:hAnsi="Calibri" w:cs="Calibri"/>
          <w:sz w:val="20"/>
          <w:szCs w:val="20"/>
        </w:rPr>
        <w:t xml:space="preserve"> </w:t>
      </w:r>
      <w:r w:rsidRPr="002F1F37">
        <w:rPr>
          <w:rFonts w:ascii="Calibri" w:hAnsi="Calibri" w:cs="Calibri"/>
          <w:sz w:val="20"/>
          <w:szCs w:val="20"/>
        </w:rPr>
        <w:t>4</w:t>
      </w:r>
      <w:r w:rsidR="0009238B" w:rsidRPr="002F1F37">
        <w:rPr>
          <w:rFonts w:ascii="Calibri" w:hAnsi="Calibri" w:cs="Calibri"/>
          <w:sz w:val="20"/>
          <w:szCs w:val="20"/>
        </w:rPr>
        <w:t xml:space="preserve"> </w:t>
      </w:r>
      <w:r w:rsidRPr="002F1F37">
        <w:rPr>
          <w:rFonts w:ascii="Calibri" w:hAnsi="Calibri" w:cs="Calibri"/>
          <w:sz w:val="20"/>
          <w:szCs w:val="20"/>
        </w:rPr>
        <w:t xml:space="preserve">závazného vzoru smlouvy s názvem </w:t>
      </w:r>
      <w:r w:rsidR="00103FE4" w:rsidRPr="002F1F37">
        <w:rPr>
          <w:rFonts w:ascii="Calibri" w:hAnsi="Calibri" w:cs="Calibri"/>
          <w:sz w:val="20"/>
          <w:szCs w:val="20"/>
        </w:rPr>
        <w:t xml:space="preserve">Rozpis </w:t>
      </w:r>
      <w:r w:rsidR="00686D0B" w:rsidRPr="002F1F37">
        <w:rPr>
          <w:rFonts w:ascii="Calibri" w:hAnsi="Calibri" w:cs="Calibri"/>
          <w:sz w:val="20"/>
          <w:szCs w:val="20"/>
        </w:rPr>
        <w:t>C</w:t>
      </w:r>
      <w:r w:rsidR="00103FE4" w:rsidRPr="002F1F37">
        <w:rPr>
          <w:rFonts w:ascii="Calibri" w:hAnsi="Calibri" w:cs="Calibri"/>
          <w:sz w:val="20"/>
          <w:szCs w:val="20"/>
        </w:rPr>
        <w:t>eny</w:t>
      </w:r>
      <w:r w:rsidR="00686D0B" w:rsidRPr="002F1F37">
        <w:rPr>
          <w:rFonts w:ascii="Calibri" w:hAnsi="Calibri" w:cs="Calibri"/>
          <w:sz w:val="20"/>
          <w:szCs w:val="20"/>
        </w:rPr>
        <w:t xml:space="preserve"> Díla</w:t>
      </w:r>
      <w:r w:rsidRPr="002F1F37">
        <w:rPr>
          <w:rFonts w:ascii="Calibri" w:hAnsi="Calibri" w:cs="Calibri"/>
          <w:sz w:val="20"/>
          <w:szCs w:val="20"/>
        </w:rPr>
        <w:t>:</w:t>
      </w:r>
    </w:p>
    <w:p w:rsidR="001935A1" w:rsidRPr="002F1F37" w:rsidRDefault="002567AF" w:rsidP="0009238B">
      <w:pPr>
        <w:numPr>
          <w:ilvl w:val="0"/>
          <w:numId w:val="21"/>
        </w:numPr>
        <w:spacing w:before="120"/>
        <w:ind w:left="2410" w:hanging="284"/>
        <w:jc w:val="both"/>
        <w:rPr>
          <w:rFonts w:ascii="Calibri" w:hAnsi="Calibri" w:cs="Arial"/>
          <w:sz w:val="20"/>
          <w:szCs w:val="20"/>
        </w:rPr>
      </w:pPr>
      <w:r w:rsidRPr="002F1F37">
        <w:rPr>
          <w:rFonts w:ascii="Calibri" w:hAnsi="Calibri" w:cs="Arial"/>
          <w:sz w:val="20"/>
          <w:szCs w:val="20"/>
        </w:rPr>
        <w:t>C</w:t>
      </w:r>
      <w:r w:rsidR="0090008E" w:rsidRPr="002F1F37">
        <w:rPr>
          <w:rFonts w:ascii="Calibri" w:hAnsi="Calibri" w:cs="Arial"/>
          <w:sz w:val="20"/>
          <w:szCs w:val="20"/>
        </w:rPr>
        <w:t xml:space="preserve">enu za zpracování </w:t>
      </w:r>
      <w:r w:rsidR="00DF4EB9" w:rsidRPr="002F1F37">
        <w:rPr>
          <w:rFonts w:ascii="Calibri" w:hAnsi="Calibri" w:cs="Arial"/>
          <w:sz w:val="20"/>
          <w:szCs w:val="20"/>
        </w:rPr>
        <w:t>P</w:t>
      </w:r>
      <w:r w:rsidR="0090008E" w:rsidRPr="002F1F37">
        <w:rPr>
          <w:rFonts w:ascii="Calibri" w:hAnsi="Calibri" w:cs="Arial"/>
          <w:sz w:val="20"/>
          <w:szCs w:val="20"/>
        </w:rPr>
        <w:t>rojektu podle členění na základní a dodatečné služby</w:t>
      </w:r>
      <w:r w:rsidR="00E6252F" w:rsidRPr="002F1F37">
        <w:rPr>
          <w:rFonts w:ascii="Calibri" w:hAnsi="Calibri" w:cs="Arial"/>
          <w:sz w:val="20"/>
          <w:szCs w:val="20"/>
        </w:rPr>
        <w:t>, dále Cenu Díla</w:t>
      </w:r>
      <w:r w:rsidR="0090008E" w:rsidRPr="002F1F37">
        <w:rPr>
          <w:rFonts w:ascii="Calibri" w:hAnsi="Calibri" w:cs="Arial"/>
          <w:sz w:val="20"/>
          <w:szCs w:val="20"/>
        </w:rPr>
        <w:t xml:space="preserve"> </w:t>
      </w:r>
      <w:r w:rsidR="00E6252F" w:rsidRPr="002F1F37">
        <w:rPr>
          <w:rFonts w:ascii="Calibri" w:hAnsi="Calibri" w:cs="Arial"/>
          <w:sz w:val="20"/>
          <w:szCs w:val="20"/>
        </w:rPr>
        <w:t>dle</w:t>
      </w:r>
      <w:r w:rsidR="0090008E" w:rsidRPr="002F1F37">
        <w:rPr>
          <w:rFonts w:ascii="Calibri" w:hAnsi="Calibri" w:cs="Arial"/>
          <w:sz w:val="20"/>
          <w:szCs w:val="20"/>
        </w:rPr>
        <w:t xml:space="preserve"> </w:t>
      </w:r>
      <w:r w:rsidR="004C5AE9" w:rsidRPr="002F1F37">
        <w:rPr>
          <w:rFonts w:ascii="Calibri" w:hAnsi="Calibri" w:cs="Calibri"/>
          <w:sz w:val="20"/>
          <w:szCs w:val="20"/>
        </w:rPr>
        <w:t>členění</w:t>
      </w:r>
      <w:r w:rsidR="004C5AE9" w:rsidRPr="002F1F37">
        <w:rPr>
          <w:rFonts w:ascii="Calibri" w:hAnsi="Calibri" w:cs="Arial"/>
          <w:sz w:val="20"/>
          <w:szCs w:val="20"/>
        </w:rPr>
        <w:t xml:space="preserve"> </w:t>
      </w:r>
      <w:r w:rsidR="00E6252F" w:rsidRPr="002F1F37">
        <w:rPr>
          <w:rFonts w:ascii="Calibri" w:hAnsi="Calibri" w:cs="Arial"/>
          <w:sz w:val="20"/>
          <w:szCs w:val="20"/>
        </w:rPr>
        <w:t xml:space="preserve">na </w:t>
      </w:r>
      <w:r w:rsidR="004C5AE9" w:rsidRPr="002F1F37">
        <w:rPr>
          <w:rFonts w:ascii="Calibri" w:hAnsi="Calibri" w:cs="Arial"/>
          <w:sz w:val="20"/>
          <w:szCs w:val="20"/>
        </w:rPr>
        <w:t>Cen</w:t>
      </w:r>
      <w:r w:rsidR="00E6252F" w:rsidRPr="002F1F37">
        <w:rPr>
          <w:rFonts w:ascii="Calibri" w:hAnsi="Calibri" w:cs="Arial"/>
          <w:sz w:val="20"/>
          <w:szCs w:val="20"/>
        </w:rPr>
        <w:t>u</w:t>
      </w:r>
      <w:r w:rsidR="004C5AE9" w:rsidRPr="002F1F37">
        <w:rPr>
          <w:rFonts w:ascii="Calibri" w:hAnsi="Calibri" w:cs="Arial"/>
          <w:sz w:val="20"/>
          <w:szCs w:val="20"/>
        </w:rPr>
        <w:t xml:space="preserve"> za zpracování projektu </w:t>
      </w:r>
      <w:r w:rsidR="001935A1" w:rsidRPr="002F1F37">
        <w:rPr>
          <w:rFonts w:ascii="Calibri" w:hAnsi="Calibri" w:cs="Arial"/>
          <w:sz w:val="20"/>
          <w:szCs w:val="20"/>
        </w:rPr>
        <w:t>a</w:t>
      </w:r>
      <w:r w:rsidR="004C5AE9" w:rsidRPr="002F1F37">
        <w:rPr>
          <w:rFonts w:ascii="Calibri" w:hAnsi="Calibri" w:cs="Arial"/>
          <w:sz w:val="20"/>
          <w:szCs w:val="20"/>
        </w:rPr>
        <w:t xml:space="preserve"> Cen</w:t>
      </w:r>
      <w:r w:rsidR="00E6252F" w:rsidRPr="002F1F37">
        <w:rPr>
          <w:rFonts w:ascii="Calibri" w:hAnsi="Calibri" w:cs="Arial"/>
          <w:sz w:val="20"/>
          <w:szCs w:val="20"/>
        </w:rPr>
        <w:t>u</w:t>
      </w:r>
      <w:r w:rsidR="004C5AE9" w:rsidRPr="002F1F37">
        <w:rPr>
          <w:rFonts w:ascii="Calibri" w:hAnsi="Calibri" w:cs="Arial"/>
          <w:sz w:val="20"/>
          <w:szCs w:val="20"/>
        </w:rPr>
        <w:t xml:space="preserve"> za </w:t>
      </w:r>
      <w:r w:rsidR="001935A1" w:rsidRPr="002F1F37">
        <w:rPr>
          <w:rFonts w:ascii="Calibri" w:hAnsi="Calibri" w:cs="Arial"/>
          <w:sz w:val="20"/>
          <w:szCs w:val="20"/>
        </w:rPr>
        <w:t xml:space="preserve">výkon </w:t>
      </w:r>
      <w:r w:rsidR="004C5AE9" w:rsidRPr="002F1F37">
        <w:rPr>
          <w:rFonts w:ascii="Calibri" w:hAnsi="Calibri" w:cs="Arial"/>
          <w:sz w:val="20"/>
          <w:szCs w:val="20"/>
        </w:rPr>
        <w:t xml:space="preserve">autorského </w:t>
      </w:r>
      <w:r w:rsidR="00103FE4" w:rsidRPr="002F1F37">
        <w:rPr>
          <w:rFonts w:ascii="Calibri" w:hAnsi="Calibri" w:cs="Arial"/>
          <w:sz w:val="20"/>
          <w:szCs w:val="20"/>
        </w:rPr>
        <w:t>dozoru</w:t>
      </w:r>
      <w:r w:rsidR="00E6252F" w:rsidRPr="002F1F37">
        <w:rPr>
          <w:rFonts w:ascii="Calibri" w:hAnsi="Calibri" w:cs="Arial"/>
          <w:sz w:val="20"/>
          <w:szCs w:val="20"/>
        </w:rPr>
        <w:t xml:space="preserve"> a Rozpis jednotlivých položek Ceny Díla podle členění na Dílčí etapy, a to</w:t>
      </w:r>
      <w:r w:rsidR="004C5AE9" w:rsidRPr="002F1F37">
        <w:rPr>
          <w:rFonts w:ascii="Calibri" w:hAnsi="Calibri" w:cs="Arial"/>
          <w:sz w:val="20"/>
          <w:szCs w:val="20"/>
        </w:rPr>
        <w:t xml:space="preserve"> dle v této příloze závazného vzoru smlouvy naznačených pravidel.</w:t>
      </w:r>
      <w:r w:rsidR="0009238B" w:rsidRPr="002F1F37">
        <w:rPr>
          <w:rFonts w:ascii="Calibri" w:hAnsi="Calibri" w:cs="Arial"/>
          <w:sz w:val="20"/>
          <w:szCs w:val="20"/>
        </w:rPr>
        <w:t xml:space="preserve"> </w:t>
      </w:r>
      <w:r w:rsidR="001935A1" w:rsidRPr="002F1F37">
        <w:rPr>
          <w:rFonts w:ascii="Calibri" w:hAnsi="Calibri" w:cs="Arial"/>
          <w:sz w:val="20"/>
          <w:szCs w:val="20"/>
        </w:rPr>
        <w:t xml:space="preserve">Zadavatel v této souvislosti a pro vyloučení veškerých pochybností výslovně uvádí, že </w:t>
      </w:r>
      <w:r w:rsidR="00DF4EB9" w:rsidRPr="002F1F37">
        <w:rPr>
          <w:rFonts w:ascii="Calibri" w:hAnsi="Calibri" w:cs="Arial"/>
          <w:sz w:val="20"/>
          <w:szCs w:val="20"/>
        </w:rPr>
        <w:t>C</w:t>
      </w:r>
      <w:r w:rsidR="001935A1" w:rsidRPr="002F1F37">
        <w:rPr>
          <w:rFonts w:ascii="Calibri" w:hAnsi="Calibri" w:cs="Arial"/>
          <w:sz w:val="20"/>
          <w:szCs w:val="20"/>
        </w:rPr>
        <w:t xml:space="preserve">ena </w:t>
      </w:r>
      <w:r w:rsidR="00DF4EB9" w:rsidRPr="002F1F37">
        <w:rPr>
          <w:rFonts w:ascii="Calibri" w:hAnsi="Calibri" w:cs="Arial"/>
          <w:sz w:val="20"/>
          <w:szCs w:val="20"/>
        </w:rPr>
        <w:t xml:space="preserve">Díla </w:t>
      </w:r>
      <w:r w:rsidR="001935A1" w:rsidRPr="002F1F37">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2F1F37">
        <w:rPr>
          <w:rFonts w:ascii="Calibri" w:hAnsi="Calibri" w:cs="Arial"/>
          <w:sz w:val="20"/>
          <w:szCs w:val="20"/>
        </w:rPr>
        <w:t>C</w:t>
      </w:r>
      <w:r w:rsidR="001935A1" w:rsidRPr="002F1F37">
        <w:rPr>
          <w:rFonts w:ascii="Calibri" w:hAnsi="Calibri" w:cs="Arial"/>
          <w:sz w:val="20"/>
          <w:szCs w:val="20"/>
        </w:rPr>
        <w:t xml:space="preserve">eny </w:t>
      </w:r>
      <w:r w:rsidR="00DF4EB9" w:rsidRPr="002F1F37">
        <w:rPr>
          <w:rFonts w:ascii="Calibri" w:hAnsi="Calibri" w:cs="Arial"/>
          <w:sz w:val="20"/>
          <w:szCs w:val="20"/>
        </w:rPr>
        <w:t xml:space="preserve">Díla </w:t>
      </w:r>
      <w:r w:rsidR="001935A1" w:rsidRPr="002F1F37">
        <w:rPr>
          <w:rFonts w:ascii="Calibri" w:hAnsi="Calibri" w:cs="Arial"/>
          <w:sz w:val="20"/>
          <w:szCs w:val="20"/>
        </w:rPr>
        <w:t xml:space="preserve">ve smyslu těchto Pokynů vkládané do </w:t>
      </w:r>
      <w:r w:rsidR="00C74D96" w:rsidRPr="002F1F37">
        <w:rPr>
          <w:rFonts w:ascii="Calibri" w:hAnsi="Calibri" w:cs="Arial"/>
          <w:sz w:val="20"/>
          <w:szCs w:val="20"/>
        </w:rPr>
        <w:t>čl. 3.3</w:t>
      </w:r>
      <w:r w:rsidR="001935A1" w:rsidRPr="002F1F37">
        <w:rPr>
          <w:rFonts w:ascii="Calibri" w:hAnsi="Calibri" w:cs="Arial"/>
          <w:sz w:val="20"/>
          <w:szCs w:val="20"/>
        </w:rPr>
        <w:t xml:space="preserve"> </w:t>
      </w:r>
      <w:r w:rsidR="00DF4EB9" w:rsidRPr="002F1F37">
        <w:rPr>
          <w:rFonts w:ascii="Calibri" w:hAnsi="Calibri" w:cs="Arial"/>
          <w:sz w:val="20"/>
          <w:szCs w:val="20"/>
        </w:rPr>
        <w:t>z</w:t>
      </w:r>
      <w:r w:rsidR="001935A1" w:rsidRPr="002F1F37">
        <w:rPr>
          <w:rFonts w:ascii="Calibri" w:hAnsi="Calibri" w:cs="Arial"/>
          <w:sz w:val="20"/>
          <w:szCs w:val="20"/>
        </w:rPr>
        <w:t xml:space="preserve">ávazného vzoru smlouvy. Cena za </w:t>
      </w:r>
      <w:r w:rsidR="00103FE4" w:rsidRPr="002F1F37">
        <w:rPr>
          <w:rFonts w:ascii="Calibri" w:hAnsi="Calibri" w:cs="Arial"/>
          <w:sz w:val="20"/>
          <w:szCs w:val="20"/>
        </w:rPr>
        <w:t xml:space="preserve">výkon </w:t>
      </w:r>
      <w:r w:rsidR="001935A1" w:rsidRPr="002F1F37">
        <w:rPr>
          <w:rFonts w:ascii="Calibri" w:hAnsi="Calibri" w:cs="Arial"/>
          <w:sz w:val="20"/>
          <w:szCs w:val="20"/>
        </w:rPr>
        <w:t xml:space="preserve">autorského dozoru ve smyslu těchto Pokynů je tvořena násobkem </w:t>
      </w:r>
      <w:r w:rsidR="00103FE4" w:rsidRPr="002F1F37">
        <w:rPr>
          <w:rFonts w:ascii="Calibri" w:hAnsi="Calibri" w:cs="Arial"/>
          <w:sz w:val="20"/>
          <w:szCs w:val="20"/>
        </w:rPr>
        <w:t xml:space="preserve">průměrné hodinové sazby za výkon autorského dozoru a </w:t>
      </w:r>
      <w:r w:rsidR="001935A1" w:rsidRPr="002F1F37">
        <w:rPr>
          <w:rFonts w:ascii="Calibri" w:hAnsi="Calibri" w:cs="Arial"/>
          <w:sz w:val="20"/>
          <w:szCs w:val="20"/>
        </w:rPr>
        <w:t>v Příloze č.</w:t>
      </w:r>
      <w:r w:rsidR="001724D8" w:rsidRPr="002F1F37">
        <w:rPr>
          <w:rFonts w:ascii="Calibri" w:hAnsi="Calibri" w:cs="Arial"/>
          <w:sz w:val="20"/>
          <w:szCs w:val="20"/>
        </w:rPr>
        <w:t xml:space="preserve"> </w:t>
      </w:r>
      <w:r w:rsidR="001935A1" w:rsidRPr="002F1F37">
        <w:rPr>
          <w:rFonts w:ascii="Calibri" w:hAnsi="Calibri" w:cs="Arial"/>
          <w:sz w:val="20"/>
          <w:szCs w:val="20"/>
        </w:rPr>
        <w:t>4 závazného vzoru smlouvy stanovené pracnosti;</w:t>
      </w:r>
      <w:r w:rsidR="00C96745" w:rsidRPr="002F1F37">
        <w:rPr>
          <w:rFonts w:ascii="Calibri" w:hAnsi="Calibri" w:cs="Arial"/>
          <w:sz w:val="20"/>
          <w:szCs w:val="20"/>
        </w:rPr>
        <w:t xml:space="preserve"> </w:t>
      </w:r>
    </w:p>
    <w:p w:rsidR="0009238B" w:rsidRPr="002F1F37" w:rsidRDefault="0009238B" w:rsidP="0009238B">
      <w:pPr>
        <w:numPr>
          <w:ilvl w:val="0"/>
          <w:numId w:val="22"/>
        </w:numPr>
        <w:spacing w:before="120"/>
        <w:ind w:left="2127" w:hanging="284"/>
        <w:jc w:val="both"/>
        <w:rPr>
          <w:rFonts w:ascii="Calibri" w:hAnsi="Calibri" w:cs="Calibri"/>
          <w:sz w:val="20"/>
          <w:szCs w:val="20"/>
        </w:rPr>
      </w:pPr>
      <w:r w:rsidRPr="002F1F37">
        <w:rPr>
          <w:rFonts w:ascii="Calibri" w:hAnsi="Calibri" w:cs="Calibri"/>
          <w:sz w:val="20"/>
          <w:szCs w:val="20"/>
        </w:rPr>
        <w:t>do Přílohy č. 6 závazného vzoru smlouvy s názvem Oprávněné osoby:</w:t>
      </w:r>
    </w:p>
    <w:p w:rsidR="0009238B" w:rsidRPr="002F1F37" w:rsidRDefault="0009238B" w:rsidP="0009238B">
      <w:pPr>
        <w:numPr>
          <w:ilvl w:val="0"/>
          <w:numId w:val="21"/>
        </w:numPr>
        <w:spacing w:before="120"/>
        <w:ind w:left="2410" w:hanging="284"/>
        <w:jc w:val="both"/>
        <w:rPr>
          <w:rFonts w:ascii="Calibri" w:hAnsi="Calibri" w:cs="Calibri"/>
          <w:sz w:val="20"/>
          <w:szCs w:val="20"/>
        </w:rPr>
      </w:pPr>
      <w:r w:rsidRPr="002F1F37">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2F1F37" w:rsidRDefault="00B574F0" w:rsidP="007F1CDC">
      <w:pPr>
        <w:ind w:left="2835"/>
        <w:jc w:val="both"/>
        <w:rPr>
          <w:rFonts w:ascii="Calibri" w:hAnsi="Calibri" w:cs="Calibri"/>
          <w:sz w:val="20"/>
          <w:szCs w:val="20"/>
        </w:rPr>
      </w:pPr>
    </w:p>
    <w:p w:rsidR="00B574F0" w:rsidRPr="002F1F37" w:rsidRDefault="00B574F0" w:rsidP="007322C9">
      <w:pPr>
        <w:numPr>
          <w:ilvl w:val="0"/>
          <w:numId w:val="1"/>
        </w:numPr>
        <w:ind w:left="1843" w:hanging="425"/>
        <w:jc w:val="both"/>
        <w:rPr>
          <w:rFonts w:ascii="Calibri" w:hAnsi="Calibri" w:cs="Calibri"/>
          <w:sz w:val="20"/>
          <w:szCs w:val="20"/>
        </w:rPr>
      </w:pPr>
      <w:r w:rsidRPr="002F1F37">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2F1F37" w:rsidRDefault="00B574F0" w:rsidP="002437D6">
      <w:pPr>
        <w:ind w:left="2483"/>
        <w:jc w:val="both"/>
        <w:rPr>
          <w:rFonts w:ascii="Calibri" w:hAnsi="Calibri" w:cs="Calibri"/>
          <w:sz w:val="20"/>
          <w:szCs w:val="20"/>
        </w:rPr>
      </w:pPr>
    </w:p>
    <w:p w:rsidR="00B574F0" w:rsidRPr="002F1F37" w:rsidRDefault="00B574F0" w:rsidP="0050774C">
      <w:pPr>
        <w:numPr>
          <w:ilvl w:val="0"/>
          <w:numId w:val="1"/>
        </w:numPr>
        <w:ind w:left="1418" w:hanging="709"/>
        <w:jc w:val="both"/>
        <w:rPr>
          <w:rFonts w:ascii="Calibri" w:hAnsi="Calibri" w:cs="Calibri"/>
          <w:sz w:val="20"/>
          <w:szCs w:val="20"/>
        </w:rPr>
      </w:pPr>
      <w:r w:rsidRPr="002F1F37">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2F1F37">
        <w:rPr>
          <w:rFonts w:ascii="Calibri" w:hAnsi="Calibri" w:cs="Calibri"/>
          <w:sz w:val="20"/>
          <w:szCs w:val="20"/>
        </w:rPr>
        <w:t>ust</w:t>
      </w:r>
      <w:proofErr w:type="spellEnd"/>
      <w:r w:rsidRPr="002F1F37">
        <w:rPr>
          <w:rFonts w:ascii="Calibri" w:hAnsi="Calibri" w:cs="Calibri"/>
          <w:sz w:val="20"/>
          <w:szCs w:val="20"/>
        </w:rPr>
        <w:t xml:space="preserve">. § 71 odst. </w:t>
      </w:r>
      <w:r w:rsidR="009B716E" w:rsidRPr="002F1F37">
        <w:rPr>
          <w:rFonts w:ascii="Calibri" w:hAnsi="Calibri" w:cs="Calibri"/>
          <w:sz w:val="20"/>
          <w:szCs w:val="20"/>
        </w:rPr>
        <w:t>8</w:t>
      </w:r>
      <w:r w:rsidRPr="002F1F37">
        <w:rPr>
          <w:rFonts w:ascii="Calibri" w:hAnsi="Calibri" w:cs="Calibri"/>
          <w:sz w:val="20"/>
          <w:szCs w:val="20"/>
        </w:rPr>
        <w:t xml:space="preserve"> písm. b) ZVZ) nabídka nevyhoví požadavkům podle </w:t>
      </w:r>
      <w:proofErr w:type="spellStart"/>
      <w:r w:rsidRPr="002F1F37">
        <w:rPr>
          <w:rFonts w:ascii="Calibri" w:hAnsi="Calibri" w:cs="Calibri"/>
          <w:sz w:val="20"/>
          <w:szCs w:val="20"/>
        </w:rPr>
        <w:t>ust</w:t>
      </w:r>
      <w:proofErr w:type="spellEnd"/>
      <w:r w:rsidRPr="002F1F37">
        <w:rPr>
          <w:rFonts w:ascii="Calibri" w:hAnsi="Calibri" w:cs="Calibri"/>
          <w:sz w:val="20"/>
          <w:szCs w:val="20"/>
        </w:rPr>
        <w:t xml:space="preserve">. § 71 odst. </w:t>
      </w:r>
      <w:r w:rsidR="009B716E" w:rsidRPr="002F1F37">
        <w:rPr>
          <w:rFonts w:ascii="Calibri" w:hAnsi="Calibri" w:cs="Calibri"/>
          <w:sz w:val="20"/>
          <w:szCs w:val="20"/>
        </w:rPr>
        <w:t>8</w:t>
      </w:r>
      <w:r w:rsidRPr="002F1F37">
        <w:rPr>
          <w:rFonts w:ascii="Calibri" w:hAnsi="Calibri" w:cs="Calibri"/>
          <w:sz w:val="20"/>
          <w:szCs w:val="20"/>
        </w:rPr>
        <w:t xml:space="preserve"> ZVZ a bude vyřazena a uchazeč vyloučen z účasti v zadávacím řízení. Podává-li nabídku více uchazečů společně (</w:t>
      </w:r>
      <w:r w:rsidR="00400DC1" w:rsidRPr="002F1F37">
        <w:rPr>
          <w:rFonts w:ascii="Calibri" w:hAnsi="Calibri" w:cs="Calibri"/>
          <w:sz w:val="20"/>
          <w:szCs w:val="20"/>
        </w:rPr>
        <w:t xml:space="preserve">zejména </w:t>
      </w:r>
      <w:r w:rsidRPr="002F1F37">
        <w:rPr>
          <w:rFonts w:ascii="Calibri" w:hAnsi="Calibri" w:cs="Calibri"/>
          <w:sz w:val="20"/>
          <w:szCs w:val="20"/>
        </w:rPr>
        <w:t xml:space="preserve">jako </w:t>
      </w:r>
      <w:r w:rsidR="00400DC1" w:rsidRPr="002F1F37">
        <w:rPr>
          <w:rFonts w:ascii="Calibri" w:hAnsi="Calibri" w:cs="Calibri"/>
          <w:sz w:val="20"/>
          <w:szCs w:val="20"/>
        </w:rPr>
        <w:t>společnost u</w:t>
      </w:r>
      <w:r w:rsidRPr="002F1F37">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2F1F37">
        <w:rPr>
          <w:rFonts w:ascii="Calibri" w:hAnsi="Calibri" w:cs="Calibri"/>
          <w:sz w:val="20"/>
          <w:szCs w:val="20"/>
        </w:rPr>
        <w:t xml:space="preserve">společnost </w:t>
      </w:r>
      <w:r w:rsidRPr="002F1F37">
        <w:rPr>
          <w:rFonts w:ascii="Calibri" w:hAnsi="Calibri" w:cs="Calibri"/>
          <w:sz w:val="20"/>
          <w:szCs w:val="20"/>
        </w:rPr>
        <w:t xml:space="preserve">nebo </w:t>
      </w:r>
      <w:r w:rsidR="008E0625" w:rsidRPr="002F1F37">
        <w:rPr>
          <w:rFonts w:ascii="Calibri" w:hAnsi="Calibri" w:cs="Calibri"/>
          <w:sz w:val="20"/>
          <w:szCs w:val="20"/>
        </w:rPr>
        <w:t xml:space="preserve">statutárním orgánem či osobou oprávněnou jednat za </w:t>
      </w:r>
      <w:r w:rsidRPr="002F1F37">
        <w:rPr>
          <w:rFonts w:ascii="Calibri" w:hAnsi="Calibri" w:cs="Calibri"/>
          <w:sz w:val="20"/>
          <w:szCs w:val="20"/>
        </w:rPr>
        <w:t>uchazeče, který byl ostatními členy takové</w:t>
      </w:r>
      <w:r w:rsidR="00400DC1" w:rsidRPr="002F1F37">
        <w:rPr>
          <w:rFonts w:ascii="Calibri" w:hAnsi="Calibri" w:cs="Calibri"/>
          <w:sz w:val="20"/>
          <w:szCs w:val="20"/>
        </w:rPr>
        <w:t xml:space="preserve"> společnosti</w:t>
      </w:r>
      <w:r w:rsidRPr="002F1F37">
        <w:rPr>
          <w:rFonts w:ascii="Calibri" w:hAnsi="Calibri" w:cs="Calibri"/>
          <w:sz w:val="20"/>
          <w:szCs w:val="20"/>
        </w:rPr>
        <w:t xml:space="preserve"> k tomuto úkonu výslovně zmocněn. </w:t>
      </w:r>
    </w:p>
    <w:p w:rsidR="004F0239" w:rsidRPr="002F1F37" w:rsidRDefault="004F0239" w:rsidP="006A7634">
      <w:pPr>
        <w:ind w:left="1418" w:hanging="709"/>
        <w:jc w:val="both"/>
        <w:rPr>
          <w:rFonts w:ascii="Calibri" w:hAnsi="Calibri" w:cs="Calibri"/>
          <w:sz w:val="20"/>
          <w:szCs w:val="20"/>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360191163"/>
      <w:r w:rsidRPr="002F1F37">
        <w:rPr>
          <w:rFonts w:ascii="Calibri" w:hAnsi="Calibri" w:cs="Calibri"/>
          <w:kern w:val="28"/>
          <w:sz w:val="24"/>
          <w:szCs w:val="24"/>
          <w:lang w:val="cs-CZ"/>
        </w:rPr>
        <w:t>PROHLÍDKA MÍSTA PLNĚNÍ (STAVENIŠTĚ)</w:t>
      </w:r>
      <w:bookmarkEnd w:id="32"/>
    </w:p>
    <w:p w:rsidR="00B574F0" w:rsidRPr="002F1F37" w:rsidRDefault="00B574F0">
      <w:pPr>
        <w:rPr>
          <w:rFonts w:ascii="Calibri" w:hAnsi="Calibri" w:cs="Calibri"/>
          <w:sz w:val="20"/>
          <w:szCs w:val="20"/>
        </w:rPr>
      </w:pPr>
    </w:p>
    <w:p w:rsidR="00B574F0" w:rsidRPr="002F1F37" w:rsidRDefault="006D3DF8" w:rsidP="007322C9">
      <w:pPr>
        <w:ind w:left="1418" w:hanging="709"/>
        <w:jc w:val="both"/>
        <w:rPr>
          <w:rFonts w:ascii="Calibri" w:hAnsi="Calibri" w:cs="Calibri"/>
          <w:sz w:val="20"/>
          <w:szCs w:val="20"/>
        </w:rPr>
      </w:pPr>
      <w:r w:rsidRPr="002F1F37">
        <w:rPr>
          <w:rFonts w:ascii="Calibri" w:hAnsi="Calibri" w:cs="Calibri"/>
          <w:sz w:val="20"/>
          <w:szCs w:val="20"/>
        </w:rPr>
        <w:t xml:space="preserve">11.1     </w:t>
      </w:r>
      <w:r w:rsidR="00B574F0" w:rsidRPr="002F1F37">
        <w:rPr>
          <w:rFonts w:ascii="Calibri" w:hAnsi="Calibri" w:cs="Calibri"/>
          <w:sz w:val="20"/>
          <w:szCs w:val="20"/>
        </w:rPr>
        <w:t>Dodavatel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2F1F37" w:rsidRDefault="00B574F0">
      <w:pPr>
        <w:rPr>
          <w:rFonts w:ascii="Calibri" w:hAnsi="Calibri" w:cs="Calibri"/>
          <w:b/>
          <w:bCs/>
          <w:sz w:val="22"/>
          <w:szCs w:val="22"/>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360191164"/>
      <w:r w:rsidRPr="002F1F37">
        <w:rPr>
          <w:rFonts w:ascii="Calibri" w:hAnsi="Calibri" w:cs="Calibri"/>
          <w:kern w:val="28"/>
          <w:sz w:val="24"/>
          <w:szCs w:val="24"/>
          <w:lang w:val="cs-CZ"/>
        </w:rPr>
        <w:lastRenderedPageBreak/>
        <w:t>JAZYK NABÍDEK</w:t>
      </w:r>
      <w:bookmarkEnd w:id="33"/>
      <w:bookmarkEnd w:id="34"/>
    </w:p>
    <w:p w:rsidR="00B574F0" w:rsidRPr="002F1F37" w:rsidRDefault="00B574F0" w:rsidP="00074421">
      <w:pPr>
        <w:ind w:left="1414"/>
        <w:jc w:val="both"/>
        <w:rPr>
          <w:rFonts w:ascii="Calibri" w:hAnsi="Calibri" w:cs="Calibri"/>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Nabídka,</w:t>
      </w:r>
      <w:r w:rsidR="003A233F" w:rsidRPr="002F1F37">
        <w:rPr>
          <w:rFonts w:ascii="Calibri" w:hAnsi="Calibri" w:cs="Calibri"/>
          <w:sz w:val="20"/>
          <w:szCs w:val="20"/>
        </w:rPr>
        <w:t xml:space="preserve"> </w:t>
      </w:r>
      <w:r w:rsidRPr="002F1F37">
        <w:rPr>
          <w:rFonts w:ascii="Calibri" w:hAnsi="Calibri" w:cs="Calibri"/>
          <w:sz w:val="20"/>
          <w:szCs w:val="20"/>
        </w:rPr>
        <w:t xml:space="preserve">doklady a dokumenty předkládané v nabídce nebo se k nabídce vztahující (s výjimkou dokladů dle článku </w:t>
      </w:r>
      <w:r w:rsidRPr="002F1F37">
        <w:rPr>
          <w:rFonts w:ascii="Calibri" w:hAnsi="Calibri" w:cs="Calibri"/>
          <w:sz w:val="20"/>
          <w:szCs w:val="20"/>
        </w:rPr>
        <w:fldChar w:fldCharType="begin"/>
      </w:r>
      <w:r w:rsidRPr="002F1F37">
        <w:rPr>
          <w:rFonts w:ascii="Calibri" w:hAnsi="Calibri" w:cs="Calibri"/>
          <w:sz w:val="20"/>
          <w:szCs w:val="20"/>
        </w:rPr>
        <w:instrText xml:space="preserve"> REF _Ref324339872 \r \h </w:instrText>
      </w:r>
      <w:r w:rsidRPr="002F1F37">
        <w:rPr>
          <w:rFonts w:ascii="Calibri" w:hAnsi="Calibri" w:cs="Calibri"/>
          <w:sz w:val="20"/>
          <w:szCs w:val="20"/>
        </w:rPr>
      </w:r>
      <w:r w:rsidRPr="002F1F37">
        <w:rPr>
          <w:rFonts w:ascii="Calibri" w:hAnsi="Calibri" w:cs="Calibri"/>
          <w:sz w:val="20"/>
          <w:szCs w:val="20"/>
        </w:rPr>
        <w:fldChar w:fldCharType="separate"/>
      </w:r>
      <w:r w:rsidR="009F7320" w:rsidRPr="002F1F37">
        <w:rPr>
          <w:rFonts w:ascii="Calibri" w:hAnsi="Calibri" w:cs="Calibri"/>
          <w:sz w:val="20"/>
          <w:szCs w:val="20"/>
        </w:rPr>
        <w:t>12.2</w:t>
      </w:r>
      <w:r w:rsidRPr="002F1F37">
        <w:rPr>
          <w:rFonts w:ascii="Calibri" w:hAnsi="Calibri" w:cs="Calibri"/>
          <w:sz w:val="20"/>
          <w:szCs w:val="20"/>
        </w:rPr>
        <w:fldChar w:fldCharType="end"/>
      </w:r>
      <w:r w:rsidR="00736659" w:rsidRPr="002F1F37">
        <w:rPr>
          <w:rFonts w:ascii="Calibri" w:hAnsi="Calibri" w:cs="Calibri"/>
          <w:sz w:val="20"/>
          <w:szCs w:val="20"/>
        </w:rPr>
        <w:t xml:space="preserve"> </w:t>
      </w:r>
      <w:r w:rsidRPr="002F1F37">
        <w:rPr>
          <w:rFonts w:ascii="Calibri" w:hAnsi="Calibri" w:cs="Calibri"/>
          <w:sz w:val="20"/>
          <w:szCs w:val="20"/>
        </w:rPr>
        <w:t>těchto Pokynů pro dodavatele), veškerá korespondence, včetně dotazů dodavatelů k zadávacím podmínkám, musí být předloženy v českém jazyce.</w:t>
      </w:r>
    </w:p>
    <w:p w:rsidR="00B574F0" w:rsidRPr="002F1F37" w:rsidRDefault="00B574F0" w:rsidP="00074421">
      <w:pPr>
        <w:ind w:left="1414"/>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bookmarkStart w:id="35" w:name="_Ref324339872"/>
      <w:r w:rsidRPr="002F1F37">
        <w:rPr>
          <w:rFonts w:ascii="Calibri" w:hAnsi="Calibri" w:cs="Calibri"/>
          <w:sz w:val="20"/>
          <w:szCs w:val="20"/>
        </w:rPr>
        <w:t>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 Zjistí-li se rozdíl v překladu, je rozhodující znění v českém jazyce.</w:t>
      </w:r>
      <w:bookmarkEnd w:id="35"/>
    </w:p>
    <w:p w:rsidR="00B574F0" w:rsidRPr="002F1F37" w:rsidRDefault="00B574F0" w:rsidP="00E42642">
      <w:pPr>
        <w:jc w:val="both"/>
        <w:rPr>
          <w:rFonts w:ascii="Calibri" w:hAnsi="Calibri" w:cs="Calibri"/>
          <w:sz w:val="22"/>
          <w:szCs w:val="22"/>
        </w:rPr>
      </w:pPr>
    </w:p>
    <w:p w:rsidR="00B22914" w:rsidRPr="002F1F37" w:rsidRDefault="00B22914" w:rsidP="00E42642">
      <w:pPr>
        <w:jc w:val="both"/>
        <w:rPr>
          <w:rFonts w:ascii="Calibri" w:hAnsi="Calibri" w:cs="Calibri"/>
          <w:sz w:val="22"/>
          <w:szCs w:val="22"/>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360191165"/>
      <w:r w:rsidRPr="002F1F37">
        <w:rPr>
          <w:rFonts w:ascii="Calibri" w:hAnsi="Calibri" w:cs="Calibri"/>
          <w:kern w:val="28"/>
          <w:sz w:val="24"/>
          <w:szCs w:val="24"/>
          <w:lang w:val="cs-CZ"/>
        </w:rPr>
        <w:t>OBSAH A PODÁVÁNÍ NABÍDEK</w:t>
      </w:r>
      <w:bookmarkEnd w:id="36"/>
      <w:bookmarkEnd w:id="37"/>
    </w:p>
    <w:p w:rsidR="00B574F0" w:rsidRPr="002F1F37" w:rsidRDefault="00B574F0">
      <w:pPr>
        <w:rPr>
          <w:rFonts w:ascii="Calibri" w:hAnsi="Calibri" w:cs="Calibri"/>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Nabídky se podávají v listinné podobě. Všechny nabídky musí být podány 1x v originále + 1 x v kopii pouze v českém jazyce, ve lhůtě a způsobem stanoveným v Oznámení o zakázce a v § 69 odst. 5 ZVZ a doručeny na adresu: </w:t>
      </w:r>
    </w:p>
    <w:p w:rsidR="00D477F8" w:rsidRPr="002F1F37" w:rsidRDefault="00D477F8" w:rsidP="00D477F8">
      <w:pPr>
        <w:pStyle w:val="Odstavecseseznamem"/>
        <w:ind w:left="1418"/>
        <w:jc w:val="both"/>
        <w:rPr>
          <w:rFonts w:ascii="Calibri" w:hAnsi="Calibri" w:cs="Calibri"/>
          <w:sz w:val="20"/>
          <w:szCs w:val="20"/>
        </w:rPr>
      </w:pPr>
    </w:p>
    <w:p w:rsidR="00B574F0" w:rsidRPr="002F1F37" w:rsidRDefault="00D477F8" w:rsidP="00D477F8">
      <w:pPr>
        <w:pStyle w:val="Odstavecseseznamem"/>
        <w:ind w:left="1418"/>
        <w:jc w:val="both"/>
        <w:rPr>
          <w:rFonts w:ascii="Calibri" w:hAnsi="Calibri" w:cs="Calibri"/>
          <w:sz w:val="20"/>
          <w:szCs w:val="20"/>
        </w:rPr>
      </w:pPr>
      <w:r w:rsidRPr="002F1F37">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w:t>
      </w:r>
      <w:r w:rsidR="00B67D76" w:rsidRPr="002F1F37">
        <w:rPr>
          <w:rFonts w:ascii="Calibri" w:hAnsi="Calibri" w:cs="Calibri"/>
          <w:sz w:val="20"/>
          <w:szCs w:val="20"/>
        </w:rPr>
        <w:t>, v poslední den lhůty pro podání nabídky pak pouze do stanovené hodiny</w:t>
      </w:r>
      <w:r w:rsidRPr="002F1F37">
        <w:rPr>
          <w:rFonts w:ascii="Calibri" w:hAnsi="Calibri" w:cs="Calibri"/>
          <w:sz w:val="20"/>
          <w:szCs w:val="20"/>
        </w:rPr>
        <w:t>.</w:t>
      </w:r>
    </w:p>
    <w:p w:rsidR="00B574F0" w:rsidRPr="002F1F37" w:rsidRDefault="00B574F0" w:rsidP="000A0BFE">
      <w:pPr>
        <w:spacing w:before="120"/>
        <w:ind w:left="1440" w:hanging="731"/>
        <w:jc w:val="both"/>
        <w:rPr>
          <w:rFonts w:ascii="Calibri" w:hAnsi="Calibri" w:cs="Calibri"/>
          <w:sz w:val="20"/>
          <w:szCs w:val="20"/>
        </w:rPr>
      </w:pPr>
      <w:r w:rsidRPr="002F1F37">
        <w:rPr>
          <w:rFonts w:ascii="Calibri" w:hAnsi="Calibri" w:cs="Calibri"/>
          <w:sz w:val="20"/>
          <w:szCs w:val="20"/>
        </w:rPr>
        <w:t xml:space="preserve">            </w:t>
      </w:r>
    </w:p>
    <w:p w:rsidR="00992342" w:rsidRPr="002F1F37" w:rsidRDefault="00B574F0" w:rsidP="00992342">
      <w:pPr>
        <w:numPr>
          <w:ilvl w:val="1"/>
          <w:numId w:val="30"/>
        </w:numPr>
        <w:tabs>
          <w:tab w:val="num" w:pos="1440"/>
        </w:tabs>
        <w:ind w:left="1440" w:hanging="731"/>
        <w:jc w:val="both"/>
        <w:rPr>
          <w:rFonts w:ascii="Calibri" w:hAnsi="Calibri" w:cs="Calibri"/>
          <w:sz w:val="20"/>
          <w:szCs w:val="20"/>
        </w:rPr>
      </w:pPr>
      <w:r w:rsidRPr="002F1F37">
        <w:rPr>
          <w:rFonts w:ascii="Calibri" w:hAnsi="Calibri" w:cs="Calibri"/>
          <w:sz w:val="20"/>
          <w:szCs w:val="20"/>
        </w:rPr>
        <w:t xml:space="preserve">Originál nabídky musí být označen „Originál“ a kopie nabídky označena „Kopie“. Obálka s nabídkou musí být opatřena názvem veřejné zakázky, nápisem „Neotvírat“ a adresou, na kterou bude možno zaslat oznámení podle ustanovení § 71 odst. </w:t>
      </w:r>
      <w:r w:rsidR="009B716E" w:rsidRPr="002F1F37">
        <w:rPr>
          <w:rFonts w:ascii="Calibri" w:hAnsi="Calibri" w:cs="Calibri"/>
          <w:sz w:val="20"/>
          <w:szCs w:val="20"/>
        </w:rPr>
        <w:t>5</w:t>
      </w:r>
      <w:r w:rsidRPr="002F1F37">
        <w:rPr>
          <w:rFonts w:ascii="Calibri" w:hAnsi="Calibri" w:cs="Calibri"/>
          <w:sz w:val="20"/>
          <w:szCs w:val="20"/>
        </w:rPr>
        <w:t xml:space="preserve"> 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590550" w:rsidRPr="002F1F37">
        <w:rPr>
          <w:rFonts w:ascii="Calibri" w:hAnsi="Calibri" w:cs="Calibri"/>
          <w:sz w:val="20"/>
          <w:szCs w:val="20"/>
        </w:rPr>
        <w:t xml:space="preserve">tato povinnost se týká návrhu smlouvy, včetně přílohy </w:t>
      </w:r>
      <w:r w:rsidR="00992342" w:rsidRPr="002F1F37">
        <w:rPr>
          <w:rFonts w:ascii="Calibri" w:hAnsi="Calibri" w:cs="Calibri"/>
          <w:sz w:val="20"/>
          <w:szCs w:val="20"/>
        </w:rPr>
        <w:t xml:space="preserve">č. 4 a </w:t>
      </w:r>
      <w:r w:rsidR="00590550" w:rsidRPr="002F1F37">
        <w:rPr>
          <w:rFonts w:ascii="Calibri" w:hAnsi="Calibri" w:cs="Calibri"/>
          <w:sz w:val="20"/>
          <w:szCs w:val="20"/>
        </w:rPr>
        <w:t>6</w:t>
      </w:r>
      <w:r w:rsidR="00992342" w:rsidRPr="002F1F37">
        <w:rPr>
          <w:rFonts w:ascii="Calibri" w:hAnsi="Calibri" w:cs="Calibri"/>
          <w:sz w:val="20"/>
          <w:szCs w:val="20"/>
        </w:rPr>
        <w:t>. Informace na CD mají pouze informativní povahu. Každý uchazeč je povinen předložit návrh smlouvy v elektronické podobě ve formátu Word (.doc), PDF, případně jiném formátu, ve kterém je daný dokument zpracován, s výjimkou dokumentů, které jsou předkládány ve formátu Excel (.</w:t>
      </w:r>
      <w:proofErr w:type="spellStart"/>
      <w:r w:rsidR="00992342" w:rsidRPr="002F1F37">
        <w:rPr>
          <w:rFonts w:ascii="Calibri" w:hAnsi="Calibri" w:cs="Calibri"/>
          <w:sz w:val="20"/>
          <w:szCs w:val="20"/>
        </w:rPr>
        <w:t>xls</w:t>
      </w:r>
      <w:proofErr w:type="spellEnd"/>
      <w:r w:rsidR="00992342" w:rsidRPr="002F1F37">
        <w:rPr>
          <w:rFonts w:ascii="Calibri" w:hAnsi="Calibri" w:cs="Calibri"/>
          <w:sz w:val="20"/>
          <w:szCs w:val="20"/>
        </w:rPr>
        <w:t>).</w:t>
      </w:r>
    </w:p>
    <w:p w:rsidR="00B574F0" w:rsidRPr="002F1F37" w:rsidRDefault="00B574F0" w:rsidP="00992342">
      <w:pPr>
        <w:ind w:left="1440"/>
        <w:jc w:val="both"/>
        <w:rPr>
          <w:rFonts w:ascii="Calibri" w:hAnsi="Calibri" w:cs="Calibri"/>
          <w:sz w:val="20"/>
          <w:szCs w:val="20"/>
        </w:rPr>
      </w:pPr>
    </w:p>
    <w:p w:rsidR="00590550" w:rsidRPr="002F1F37" w:rsidRDefault="00590550" w:rsidP="00590550">
      <w:pPr>
        <w:ind w:left="360"/>
        <w:jc w:val="both"/>
        <w:rPr>
          <w:rFonts w:ascii="Calibri" w:hAnsi="Calibri" w:cs="Calibri"/>
          <w:sz w:val="20"/>
          <w:szCs w:val="20"/>
        </w:rPr>
      </w:pPr>
    </w:p>
    <w:p w:rsidR="00B574F0" w:rsidRPr="002F1F37" w:rsidRDefault="00B574F0" w:rsidP="00F24A21">
      <w:pPr>
        <w:numPr>
          <w:ilvl w:val="1"/>
          <w:numId w:val="30"/>
        </w:numPr>
        <w:ind w:left="1440" w:hanging="731"/>
        <w:jc w:val="both"/>
        <w:rPr>
          <w:rFonts w:ascii="Calibri" w:hAnsi="Calibri" w:cs="Calibri"/>
          <w:sz w:val="20"/>
          <w:szCs w:val="20"/>
        </w:rPr>
      </w:pPr>
      <w:r w:rsidRPr="002F1F37">
        <w:rPr>
          <w:rFonts w:ascii="Calibri" w:hAnsi="Calibri" w:cs="Calibri"/>
          <w:sz w:val="20"/>
          <w:szCs w:val="20"/>
        </w:rPr>
        <w:t>Nabídka bude předložena v následující struktuře:</w:t>
      </w:r>
      <w:bookmarkEnd w:id="38"/>
      <w:bookmarkEnd w:id="39"/>
    </w:p>
    <w:p w:rsidR="00B574F0" w:rsidRPr="002F1F37" w:rsidRDefault="00B574F0" w:rsidP="000E5F8A">
      <w:pPr>
        <w:jc w:val="both"/>
        <w:rPr>
          <w:rFonts w:ascii="Calibri" w:hAnsi="Calibri" w:cs="Calibri"/>
          <w:sz w:val="20"/>
          <w:szCs w:val="20"/>
        </w:rPr>
      </w:pPr>
    </w:p>
    <w:p w:rsidR="00B574F0" w:rsidRPr="002F1F37" w:rsidRDefault="00B574F0"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Informace o dodavateli a jeho identifikační údaje ve formě formuláře obsaženého v Příloze č. </w:t>
      </w:r>
      <w:r w:rsidR="00422E34" w:rsidRPr="002F1F37">
        <w:rPr>
          <w:rFonts w:ascii="Calibri" w:hAnsi="Calibri" w:cs="Calibri"/>
          <w:sz w:val="20"/>
          <w:szCs w:val="20"/>
        </w:rPr>
        <w:t>2</w:t>
      </w:r>
      <w:r w:rsidRPr="002F1F37">
        <w:rPr>
          <w:rFonts w:ascii="Calibri" w:hAnsi="Calibri" w:cs="Calibri"/>
          <w:sz w:val="20"/>
          <w:szCs w:val="20"/>
        </w:rPr>
        <w:t xml:space="preserve"> těchto Pokynů.</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Plná moc</w:t>
      </w:r>
      <w:r w:rsidR="009F3C58" w:rsidRPr="002F1F37">
        <w:rPr>
          <w:rFonts w:ascii="Calibri" w:hAnsi="Calibri" w:cs="Calibri"/>
          <w:sz w:val="20"/>
          <w:szCs w:val="20"/>
        </w:rPr>
        <w:t xml:space="preserve"> či pověření</w:t>
      </w:r>
      <w:r w:rsidRPr="002F1F37">
        <w:rPr>
          <w:rFonts w:ascii="Calibri" w:hAnsi="Calibri" w:cs="Calibri"/>
          <w:sz w:val="20"/>
          <w:szCs w:val="20"/>
        </w:rPr>
        <w:t>, je-li tohoto dokumentu třeba.</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Obsah nabídky s uvedením čísel stran kapitol nabídky, včetně seznamu příloh.</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 xml:space="preserve">Informace o </w:t>
      </w:r>
      <w:r w:rsidR="00655331" w:rsidRPr="002F1F37">
        <w:rPr>
          <w:rFonts w:ascii="Calibri" w:hAnsi="Calibri" w:cs="Calibri"/>
          <w:sz w:val="20"/>
          <w:szCs w:val="20"/>
        </w:rPr>
        <w:t xml:space="preserve">společnosti </w:t>
      </w:r>
      <w:r w:rsidRPr="002F1F37">
        <w:rPr>
          <w:rFonts w:ascii="Calibri" w:hAnsi="Calibri" w:cs="Calibri"/>
          <w:sz w:val="20"/>
          <w:szCs w:val="20"/>
        </w:rPr>
        <w:t xml:space="preserve">dodavatelů ve formě formuláře obsaženého v Příloze č. </w:t>
      </w:r>
      <w:r w:rsidR="00422E34" w:rsidRPr="002F1F37">
        <w:rPr>
          <w:rFonts w:ascii="Calibri" w:hAnsi="Calibri" w:cs="Calibri"/>
          <w:sz w:val="20"/>
          <w:szCs w:val="20"/>
        </w:rPr>
        <w:t>4</w:t>
      </w:r>
      <w:r w:rsidRPr="002F1F37">
        <w:rPr>
          <w:rFonts w:ascii="Calibri" w:hAnsi="Calibri" w:cs="Calibri"/>
          <w:sz w:val="20"/>
          <w:szCs w:val="20"/>
        </w:rPr>
        <w:t xml:space="preserve"> těchto </w:t>
      </w:r>
      <w:r w:rsidR="00400DC1" w:rsidRPr="002F1F37">
        <w:rPr>
          <w:rFonts w:ascii="Calibri" w:hAnsi="Calibri" w:cs="Calibri"/>
          <w:sz w:val="20"/>
          <w:szCs w:val="20"/>
        </w:rPr>
        <w:t xml:space="preserve">Pokynů včetně smlouvy </w:t>
      </w:r>
      <w:r w:rsidRPr="002F1F37">
        <w:rPr>
          <w:rFonts w:ascii="Calibri" w:hAnsi="Calibri" w:cs="Calibri"/>
          <w:sz w:val="20"/>
          <w:szCs w:val="20"/>
        </w:rPr>
        <w:t>ve smyslu § 51 od</w:t>
      </w:r>
      <w:r w:rsidR="00F3085E" w:rsidRPr="002F1F37">
        <w:rPr>
          <w:rFonts w:ascii="Calibri" w:hAnsi="Calibri" w:cs="Calibri"/>
          <w:sz w:val="20"/>
          <w:szCs w:val="20"/>
        </w:rPr>
        <w:t>st. 6 ZVZ</w:t>
      </w:r>
      <w:r w:rsidR="00655331" w:rsidRPr="002F1F37">
        <w:rPr>
          <w:rFonts w:ascii="Calibri" w:hAnsi="Calibri" w:cs="Calibri"/>
          <w:sz w:val="20"/>
          <w:szCs w:val="20"/>
        </w:rPr>
        <w:t xml:space="preserve"> (pokud podává nabídku více </w:t>
      </w:r>
      <w:r w:rsidR="00CC6F0F" w:rsidRPr="002F1F37">
        <w:rPr>
          <w:rFonts w:ascii="Calibri" w:hAnsi="Calibri" w:cs="Calibri"/>
          <w:sz w:val="20"/>
          <w:szCs w:val="20"/>
        </w:rPr>
        <w:t xml:space="preserve">dodavatelů </w:t>
      </w:r>
      <w:r w:rsidR="00655331" w:rsidRPr="002F1F37">
        <w:rPr>
          <w:rFonts w:ascii="Calibri" w:hAnsi="Calibri" w:cs="Calibri"/>
          <w:sz w:val="20"/>
          <w:szCs w:val="20"/>
        </w:rPr>
        <w:t>společně)</w:t>
      </w:r>
      <w:r w:rsidRPr="002F1F37">
        <w:rPr>
          <w:rFonts w:ascii="Calibri" w:hAnsi="Calibri" w:cs="Calibri"/>
          <w:sz w:val="20"/>
          <w:szCs w:val="20"/>
        </w:rPr>
        <w:t>.</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 o složení jistoty dle článku 16 těchto Pokynů.</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základních kvalifikačních předpokladů.</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lastRenderedPageBreak/>
        <w:t>Doklady prokazující splnění profesních kvalifikačních předpokladů.</w:t>
      </w:r>
    </w:p>
    <w:p w:rsidR="00B574F0" w:rsidRPr="002F1F37" w:rsidRDefault="00B574F0"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Čestné prohlášení dodavatele o jeho ekonomické a finanční způsobilosti splnit veřejnou zakázku.</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technických kvalifikačních předpokladů.</w:t>
      </w:r>
    </w:p>
    <w:p w:rsidR="00B574F0" w:rsidRPr="002F1F37" w:rsidRDefault="00B574F0"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Doklady vztahující se k subdodavatelům, jejichž prostřednictvím dodavatel prokazuje kvalifikaci.</w:t>
      </w:r>
    </w:p>
    <w:p w:rsidR="00B574F0" w:rsidRPr="002F1F37" w:rsidRDefault="00B574F0"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 xml:space="preserve">Údaje o subdodavatelích ve formě formuláře obsaženého v Příloze č. </w:t>
      </w:r>
      <w:r w:rsidR="00422E34" w:rsidRPr="002F1F37">
        <w:rPr>
          <w:rFonts w:ascii="Calibri" w:hAnsi="Calibri" w:cs="Calibri"/>
          <w:sz w:val="20"/>
          <w:szCs w:val="20"/>
        </w:rPr>
        <w:t>3</w:t>
      </w:r>
      <w:r w:rsidRPr="002F1F37">
        <w:rPr>
          <w:rFonts w:ascii="Calibri" w:hAnsi="Calibri" w:cs="Calibri"/>
          <w:sz w:val="20"/>
          <w:szCs w:val="20"/>
        </w:rPr>
        <w:t xml:space="preserve"> těchto Pokynů.</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 kteří v posledních 3 letech od konce lhůty pro podání nabídek byli v pracovněprávním, funkčním či obdobném poměru u zadavatele.</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v souvislosti se zadávanou veřejnou zakázkou.</w:t>
      </w:r>
    </w:p>
    <w:p w:rsidR="00AA2596" w:rsidRPr="002F1F37" w:rsidRDefault="00AA2596"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Požadavek dodavatele na výluky pro provedení geotechnického průzkumu nebo uvedení informace, že výluky na tento průzkum nepožaduje.</w:t>
      </w:r>
    </w:p>
    <w:p w:rsidR="00B574F0" w:rsidRPr="002F1F37" w:rsidRDefault="00B574F0"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Návrh smlouvy na plnění této veřejné zakázky, zpracovaný dle instrukcí obsažených v těchto Pokynech, tedy doplněný co do jeho těla a co do jeho příloh č</w:t>
      </w:r>
      <w:r w:rsidR="00BE1A61" w:rsidRPr="002F1F37">
        <w:rPr>
          <w:rFonts w:ascii="Calibri" w:hAnsi="Calibri" w:cs="Calibri"/>
          <w:sz w:val="20"/>
          <w:szCs w:val="20"/>
        </w:rPr>
        <w:t>. 4 a 6</w:t>
      </w:r>
      <w:r w:rsidR="009B716E" w:rsidRPr="002F1F37">
        <w:rPr>
          <w:rFonts w:ascii="Calibri" w:hAnsi="Calibri" w:cs="Calibri"/>
          <w:sz w:val="20"/>
          <w:szCs w:val="20"/>
        </w:rPr>
        <w:t>,</w:t>
      </w:r>
      <w:r w:rsidRPr="002F1F37">
        <w:rPr>
          <w:rFonts w:ascii="Calibri" w:hAnsi="Calibri" w:cs="Calibri"/>
          <w:sz w:val="20"/>
          <w:szCs w:val="20"/>
        </w:rPr>
        <w:t xml:space="preserve"> zbylé přílohy součástí návrhu smlouvy být nemusí, budou připojeny zadavatelem před podpisem smlouvy.</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Další dokumenty, dle uvážení uchazeče, na které nebyl prostor v předcházejících částech nabídky.</w:t>
      </w:r>
    </w:p>
    <w:p w:rsidR="00B574F0" w:rsidRPr="002F1F37" w:rsidRDefault="00B574F0"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o počtu číslovaných listů a o celkovém počtu listů.</w:t>
      </w:r>
    </w:p>
    <w:p w:rsidR="009774FE" w:rsidRPr="002F1F37" w:rsidRDefault="00B574F0" w:rsidP="009774FE">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E</w:t>
      </w:r>
      <w:r w:rsidR="009774FE" w:rsidRPr="002F1F37">
        <w:rPr>
          <w:rFonts w:ascii="Calibri" w:hAnsi="Calibri" w:cs="Calibri"/>
          <w:sz w:val="20"/>
          <w:szCs w:val="20"/>
        </w:rPr>
        <w:t>lektronická forma nabídky na CD, (toto se týká pouze návrhu smlouvy, včetně příloh č. 4 a 6</w:t>
      </w:r>
      <w:r w:rsidR="0026376D" w:rsidRPr="002F1F37">
        <w:rPr>
          <w:rFonts w:ascii="Calibri" w:hAnsi="Calibri" w:cs="Calibri"/>
          <w:sz w:val="20"/>
          <w:szCs w:val="20"/>
        </w:rPr>
        <w:t xml:space="preserve"> </w:t>
      </w:r>
      <w:r w:rsidR="009774FE" w:rsidRPr="002F1F37">
        <w:rPr>
          <w:rFonts w:ascii="Calibri" w:hAnsi="Calibri" w:cs="Calibri"/>
          <w:sz w:val="20"/>
          <w:szCs w:val="20"/>
        </w:rPr>
        <w:t>– viz čl. 13.2 těchto Pokynů).</w:t>
      </w:r>
    </w:p>
    <w:p w:rsidR="00B574F0" w:rsidRPr="002F1F37" w:rsidRDefault="00B574F0" w:rsidP="009774FE">
      <w:pPr>
        <w:pStyle w:val="Zkladntextodsazen3"/>
        <w:spacing w:before="60"/>
        <w:ind w:left="1843" w:firstLine="0"/>
        <w:rPr>
          <w:rFonts w:ascii="Calibri" w:hAnsi="Calibri" w:cs="Calibri"/>
          <w:sz w:val="20"/>
          <w:szCs w:val="20"/>
        </w:rPr>
      </w:pPr>
    </w:p>
    <w:p w:rsidR="00B574F0" w:rsidRPr="002F1F37" w:rsidRDefault="00B574F0" w:rsidP="00F24A21">
      <w:pPr>
        <w:numPr>
          <w:ilvl w:val="1"/>
          <w:numId w:val="30"/>
        </w:numPr>
        <w:ind w:left="1440" w:hanging="731"/>
        <w:jc w:val="both"/>
        <w:rPr>
          <w:rFonts w:ascii="Calibri" w:hAnsi="Calibri" w:cs="Calibri"/>
          <w:sz w:val="20"/>
          <w:szCs w:val="20"/>
        </w:rPr>
      </w:pPr>
      <w:r w:rsidRPr="002F1F37">
        <w:rPr>
          <w:rFonts w:ascii="Calibri" w:hAnsi="Calibri" w:cs="Calibri"/>
          <w:sz w:val="20"/>
          <w:szCs w:val="20"/>
        </w:rPr>
        <w:t>Uvedené jednotlivé součásti nabídky uchazeč ve své nabídce zřetelně oddělí barevnými předělovými listy.</w:t>
      </w:r>
    </w:p>
    <w:p w:rsidR="00B574F0" w:rsidRPr="002F1F37" w:rsidRDefault="00B574F0" w:rsidP="00132264">
      <w:pPr>
        <w:ind w:left="1440"/>
        <w:jc w:val="both"/>
        <w:rPr>
          <w:rFonts w:ascii="Calibri" w:hAnsi="Calibri" w:cs="Calibri"/>
          <w:sz w:val="20"/>
          <w:szCs w:val="20"/>
        </w:rPr>
      </w:pPr>
    </w:p>
    <w:p w:rsidR="00B574F0" w:rsidRPr="002F1F37" w:rsidRDefault="00B574F0" w:rsidP="00F24A21">
      <w:pPr>
        <w:numPr>
          <w:ilvl w:val="1"/>
          <w:numId w:val="30"/>
        </w:numPr>
        <w:ind w:left="1440" w:hanging="731"/>
        <w:jc w:val="both"/>
        <w:rPr>
          <w:rFonts w:ascii="Calibri" w:hAnsi="Calibri" w:cs="Calibri"/>
          <w:sz w:val="20"/>
          <w:szCs w:val="20"/>
        </w:rPr>
      </w:pPr>
      <w:r w:rsidRPr="002F1F37">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2F1F37" w:rsidRDefault="00B574F0" w:rsidP="00132264">
      <w:pPr>
        <w:ind w:left="1440"/>
        <w:jc w:val="both"/>
        <w:rPr>
          <w:rFonts w:ascii="Calibri" w:hAnsi="Calibri" w:cs="Calibri"/>
          <w:sz w:val="20"/>
          <w:szCs w:val="20"/>
        </w:rPr>
      </w:pPr>
    </w:p>
    <w:p w:rsidR="00B574F0" w:rsidRPr="002F1F37" w:rsidRDefault="00B574F0" w:rsidP="00F24A21">
      <w:pPr>
        <w:numPr>
          <w:ilvl w:val="1"/>
          <w:numId w:val="30"/>
        </w:numPr>
        <w:ind w:left="1440" w:hanging="731"/>
        <w:jc w:val="both"/>
        <w:rPr>
          <w:rFonts w:ascii="Calibri" w:hAnsi="Calibri" w:cs="Calibri"/>
          <w:sz w:val="20"/>
          <w:szCs w:val="20"/>
        </w:rPr>
      </w:pPr>
      <w:r w:rsidRPr="002F1F37">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B574F0" w:rsidRPr="002F1F37" w:rsidRDefault="00B574F0" w:rsidP="00314C7D">
      <w:pPr>
        <w:ind w:left="709"/>
        <w:jc w:val="both"/>
        <w:rPr>
          <w:rFonts w:ascii="Calibri" w:hAnsi="Calibri" w:cs="Calibri"/>
          <w:sz w:val="20"/>
          <w:szCs w:val="20"/>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60191166"/>
      <w:r w:rsidRPr="002F1F37">
        <w:rPr>
          <w:rFonts w:ascii="Calibri" w:hAnsi="Calibri" w:cs="Calibri"/>
          <w:kern w:val="28"/>
          <w:sz w:val="24"/>
          <w:szCs w:val="24"/>
          <w:lang w:val="cs-CZ"/>
        </w:rPr>
        <w:t>POŽADAVKY NA ZPRACOVÁNÍ NABÍDKOVÉ CENY</w:t>
      </w:r>
      <w:bookmarkEnd w:id="42"/>
      <w:r w:rsidRPr="002F1F37">
        <w:rPr>
          <w:rFonts w:ascii="Calibri" w:hAnsi="Calibri" w:cs="Calibri"/>
          <w:kern w:val="28"/>
          <w:sz w:val="24"/>
          <w:szCs w:val="24"/>
          <w:lang w:val="cs-CZ"/>
        </w:rPr>
        <w:t xml:space="preserve"> </w:t>
      </w:r>
    </w:p>
    <w:p w:rsidR="00B574F0" w:rsidRPr="002F1F37" w:rsidRDefault="00B574F0" w:rsidP="004E7F0D">
      <w:pPr>
        <w:ind w:left="284"/>
        <w:rPr>
          <w:rFonts w:ascii="Calibri" w:hAnsi="Calibri" w:cs="Calibri"/>
          <w:sz w:val="20"/>
          <w:szCs w:val="20"/>
        </w:rPr>
      </w:pPr>
      <w:r w:rsidRPr="002F1F37">
        <w:rPr>
          <w:rFonts w:ascii="Calibri" w:hAnsi="Calibri" w:cs="Calibri"/>
          <w:b/>
          <w:bCs/>
          <w:highlight w:val="red"/>
        </w:rPr>
        <w:t xml:space="preserve"> </w:t>
      </w: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2F1F37" w:rsidRDefault="00B574F0" w:rsidP="00D06738">
      <w:pPr>
        <w:ind w:left="1414"/>
        <w:jc w:val="both"/>
        <w:rPr>
          <w:rFonts w:ascii="Calibri" w:hAnsi="Calibri" w:cs="Calibri"/>
          <w:sz w:val="20"/>
          <w:szCs w:val="20"/>
          <w:highlight w:val="red"/>
        </w:rPr>
      </w:pPr>
    </w:p>
    <w:p w:rsidR="00B574F0" w:rsidRPr="002F1F37" w:rsidRDefault="00B574F0" w:rsidP="00F24A21">
      <w:pPr>
        <w:numPr>
          <w:ilvl w:val="1"/>
          <w:numId w:val="30"/>
        </w:numPr>
        <w:ind w:left="1414" w:hanging="709"/>
        <w:jc w:val="both"/>
        <w:rPr>
          <w:rFonts w:ascii="Calibri" w:hAnsi="Calibri" w:cs="Calibri"/>
          <w:sz w:val="20"/>
          <w:szCs w:val="20"/>
        </w:rPr>
      </w:pPr>
      <w:r w:rsidRPr="002F1F37">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2F1F37">
        <w:rPr>
          <w:rFonts w:ascii="Calibri" w:hAnsi="Calibri" w:cs="Calibri"/>
          <w:sz w:val="20"/>
          <w:szCs w:val="20"/>
          <w:lang w:eastAsia="en-US"/>
        </w:rPr>
        <w:t>v souladu se ZVZ</w:t>
      </w:r>
      <w:r w:rsidR="00DF5F32" w:rsidRPr="002F1F37">
        <w:rPr>
          <w:rFonts w:ascii="Calibri" w:hAnsi="Calibri" w:cs="Calibri"/>
          <w:sz w:val="20"/>
          <w:szCs w:val="20"/>
          <w:lang w:eastAsia="en-US"/>
        </w:rPr>
        <w:t>.</w:t>
      </w:r>
    </w:p>
    <w:p w:rsidR="00DF5F32" w:rsidRPr="002F1F37" w:rsidRDefault="00DF5F32" w:rsidP="00DF5F32">
      <w:pPr>
        <w:pStyle w:val="Odstavecseseznamem"/>
        <w:rPr>
          <w:rFonts w:ascii="Calibri" w:hAnsi="Calibri" w:cs="Calibri"/>
          <w:sz w:val="20"/>
          <w:szCs w:val="20"/>
        </w:rPr>
      </w:pPr>
    </w:p>
    <w:p w:rsidR="00862CA4" w:rsidRPr="002F1F37" w:rsidRDefault="00862CA4" w:rsidP="00F24A21">
      <w:pPr>
        <w:numPr>
          <w:ilvl w:val="1"/>
          <w:numId w:val="30"/>
        </w:numPr>
        <w:ind w:left="1414" w:hanging="709"/>
        <w:jc w:val="both"/>
        <w:rPr>
          <w:rFonts w:ascii="Calibri" w:hAnsi="Calibri" w:cs="Calibri"/>
          <w:sz w:val="20"/>
          <w:szCs w:val="20"/>
        </w:rPr>
      </w:pPr>
      <w:bookmarkStart w:id="43" w:name="_Ref310503111"/>
      <w:r w:rsidRPr="002F1F37">
        <w:rPr>
          <w:rFonts w:ascii="Calibri" w:hAnsi="Calibri" w:cs="Calibri"/>
          <w:sz w:val="20"/>
          <w:szCs w:val="20"/>
        </w:rPr>
        <w:lastRenderedPageBreak/>
        <w:t>Nabídková cena bude</w:t>
      </w:r>
      <w:r w:rsidR="00CB3034" w:rsidRPr="002F1F37">
        <w:rPr>
          <w:rFonts w:ascii="Calibri" w:hAnsi="Calibri" w:cs="Calibri"/>
          <w:sz w:val="20"/>
          <w:szCs w:val="20"/>
        </w:rPr>
        <w:t xml:space="preserve"> ve smlouvě</w:t>
      </w:r>
      <w:r w:rsidRPr="002F1F37">
        <w:rPr>
          <w:rFonts w:ascii="Calibri" w:hAnsi="Calibri" w:cs="Calibri"/>
          <w:sz w:val="20"/>
          <w:szCs w:val="20"/>
        </w:rPr>
        <w:t xml:space="preserve"> </w:t>
      </w:r>
      <w:r w:rsidR="00CB3034" w:rsidRPr="002F1F37">
        <w:rPr>
          <w:rFonts w:ascii="Calibri" w:hAnsi="Calibri" w:cs="Calibri"/>
          <w:sz w:val="20"/>
          <w:szCs w:val="20"/>
        </w:rPr>
        <w:t xml:space="preserve">uvedena </w:t>
      </w:r>
      <w:r w:rsidRPr="002F1F37">
        <w:rPr>
          <w:rFonts w:ascii="Calibri" w:hAnsi="Calibri" w:cs="Calibri"/>
          <w:sz w:val="20"/>
          <w:szCs w:val="20"/>
        </w:rPr>
        <w:t>následujícím způsobem:</w:t>
      </w:r>
    </w:p>
    <w:p w:rsidR="00CB3034" w:rsidRPr="002F1F37" w:rsidRDefault="00CB3034" w:rsidP="00CB3034">
      <w:pPr>
        <w:ind w:left="1414"/>
        <w:rPr>
          <w:rFonts w:ascii="Calibri" w:hAnsi="Calibri" w:cs="Calibri"/>
          <w:sz w:val="20"/>
          <w:szCs w:val="20"/>
        </w:rPr>
      </w:pPr>
      <w:r w:rsidRPr="002F1F37">
        <w:rPr>
          <w:rFonts w:ascii="Calibri" w:hAnsi="Calibri" w:cs="Calibri"/>
          <w:sz w:val="20"/>
          <w:szCs w:val="20"/>
        </w:rPr>
        <w:t xml:space="preserve">Cena Díla bez DPH: </w:t>
      </w:r>
      <w:r w:rsidRPr="002F1F37">
        <w:rPr>
          <w:rFonts w:ascii="Calibri" w:hAnsi="Calibri" w:cs="Calibri"/>
          <w:sz w:val="20"/>
          <w:szCs w:val="20"/>
        </w:rPr>
        <w:tab/>
        <w:t>"[VLOŽÍ ZHOTOVITEL]" Kč</w:t>
      </w:r>
    </w:p>
    <w:p w:rsidR="00CB3034" w:rsidRPr="002F1F37" w:rsidRDefault="00CB3034" w:rsidP="00CB3034">
      <w:pPr>
        <w:ind w:left="1414"/>
        <w:rPr>
          <w:rFonts w:ascii="Calibri" w:hAnsi="Calibri" w:cs="Calibri"/>
          <w:sz w:val="20"/>
          <w:szCs w:val="20"/>
        </w:rPr>
      </w:pPr>
      <w:r w:rsidRPr="002F1F37">
        <w:rPr>
          <w:rFonts w:ascii="Calibri" w:hAnsi="Calibri" w:cs="Calibri"/>
          <w:sz w:val="20"/>
          <w:szCs w:val="20"/>
        </w:rPr>
        <w:t xml:space="preserve">slovy: </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t>"[VLOŽÍ ZHOTOVITEL]" korun českých</w:t>
      </w:r>
    </w:p>
    <w:p w:rsidR="00CB3034" w:rsidRPr="002F1F37" w:rsidRDefault="00CB3034" w:rsidP="00B75EDF">
      <w:pPr>
        <w:ind w:left="1414"/>
        <w:rPr>
          <w:rFonts w:ascii="Calibri" w:hAnsi="Calibri" w:cs="Calibri"/>
          <w:sz w:val="20"/>
          <w:szCs w:val="20"/>
        </w:rPr>
      </w:pPr>
    </w:p>
    <w:p w:rsidR="00B75EDF" w:rsidRPr="002F1F37" w:rsidRDefault="00B75EDF" w:rsidP="00B75EDF">
      <w:pPr>
        <w:ind w:left="1414"/>
        <w:rPr>
          <w:rFonts w:ascii="Calibri" w:hAnsi="Calibri" w:cs="Calibri"/>
          <w:sz w:val="20"/>
          <w:szCs w:val="20"/>
        </w:rPr>
      </w:pPr>
      <w:r w:rsidRPr="002F1F37">
        <w:rPr>
          <w:rFonts w:ascii="Calibri" w:hAnsi="Calibri" w:cs="Calibri"/>
          <w:sz w:val="20"/>
          <w:szCs w:val="20"/>
        </w:rPr>
        <w:t xml:space="preserve">Rozpis </w:t>
      </w:r>
      <w:r w:rsidR="00686D0B" w:rsidRPr="002F1F37">
        <w:rPr>
          <w:rFonts w:ascii="Calibri" w:hAnsi="Calibri" w:cs="Calibri"/>
          <w:sz w:val="20"/>
          <w:szCs w:val="20"/>
        </w:rPr>
        <w:t>C</w:t>
      </w:r>
      <w:r w:rsidRPr="002F1F37">
        <w:rPr>
          <w:rFonts w:ascii="Calibri" w:hAnsi="Calibri" w:cs="Calibri"/>
          <w:sz w:val="20"/>
          <w:szCs w:val="20"/>
        </w:rPr>
        <w:t xml:space="preserve">eny </w:t>
      </w:r>
      <w:r w:rsidR="00686D0B" w:rsidRPr="002F1F37">
        <w:rPr>
          <w:rFonts w:ascii="Calibri" w:hAnsi="Calibri" w:cs="Calibri"/>
          <w:sz w:val="20"/>
          <w:szCs w:val="20"/>
        </w:rPr>
        <w:t xml:space="preserve">Díla </w:t>
      </w:r>
      <w:r w:rsidRPr="002F1F37">
        <w:rPr>
          <w:rFonts w:ascii="Calibri" w:hAnsi="Calibri" w:cs="Calibri"/>
          <w:sz w:val="20"/>
          <w:szCs w:val="20"/>
        </w:rPr>
        <w:t>bude proveden v Příloze č. 4 závazného vzoru smlouvy s názvem Rozpis Ceny</w:t>
      </w:r>
      <w:r w:rsidR="00686D0B" w:rsidRPr="002F1F37">
        <w:rPr>
          <w:rFonts w:ascii="Calibri" w:hAnsi="Calibri" w:cs="Calibri"/>
          <w:sz w:val="20"/>
          <w:szCs w:val="20"/>
        </w:rPr>
        <w:t xml:space="preserve"> Díla</w:t>
      </w:r>
      <w:r w:rsidRPr="002F1F37">
        <w:rPr>
          <w:rFonts w:ascii="Calibri" w:hAnsi="Calibri" w:cs="Calibri"/>
          <w:sz w:val="20"/>
          <w:szCs w:val="20"/>
        </w:rPr>
        <w:t xml:space="preserve">. </w:t>
      </w:r>
    </w:p>
    <w:bookmarkEnd w:id="43"/>
    <w:p w:rsidR="00B574F0" w:rsidRPr="002F1F37" w:rsidRDefault="00B574F0" w:rsidP="00B65C55">
      <w:pPr>
        <w:jc w:val="both"/>
        <w:rPr>
          <w:rFonts w:ascii="Calibri" w:hAnsi="Calibri" w:cs="Calibri"/>
          <w:sz w:val="20"/>
          <w:szCs w:val="20"/>
          <w:highlight w:val="green"/>
        </w:rPr>
      </w:pPr>
    </w:p>
    <w:p w:rsidR="00B574F0" w:rsidRPr="002F1F37" w:rsidRDefault="00B574F0">
      <w:pPr>
        <w:ind w:left="709" w:hanging="425"/>
        <w:rPr>
          <w:rFonts w:ascii="Calibri" w:hAnsi="Calibri" w:cs="Calibri"/>
          <w:b/>
          <w:bCs/>
          <w:sz w:val="20"/>
          <w:szCs w:val="20"/>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60191167"/>
      <w:r w:rsidRPr="002F1F37">
        <w:rPr>
          <w:rFonts w:ascii="Calibri" w:hAnsi="Calibri" w:cs="Calibri"/>
          <w:kern w:val="28"/>
          <w:sz w:val="24"/>
          <w:szCs w:val="24"/>
          <w:lang w:val="cs-CZ"/>
        </w:rPr>
        <w:t>DOBA PLATNOSTI NABÍDEK - ZADÁVACÍ LHŮTA</w:t>
      </w:r>
      <w:bookmarkEnd w:id="44"/>
    </w:p>
    <w:p w:rsidR="00B574F0" w:rsidRPr="002F1F37" w:rsidRDefault="00B574F0">
      <w:pPr>
        <w:rPr>
          <w:rFonts w:ascii="Calibri" w:hAnsi="Calibri" w:cs="Calibri"/>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2F1F37">
        <w:rPr>
          <w:rFonts w:ascii="Calibri" w:hAnsi="Calibri" w:cs="Calibri"/>
          <w:sz w:val="20"/>
          <w:szCs w:val="20"/>
        </w:rPr>
        <w:t>ust</w:t>
      </w:r>
      <w:proofErr w:type="spellEnd"/>
      <w:r w:rsidRPr="002F1F37">
        <w:rPr>
          <w:rFonts w:ascii="Calibri" w:hAnsi="Calibri" w:cs="Calibri"/>
          <w:sz w:val="20"/>
          <w:szCs w:val="20"/>
        </w:rPr>
        <w:t>. § 43 ZVZ.</w:t>
      </w:r>
    </w:p>
    <w:p w:rsidR="00B574F0" w:rsidRPr="002F1F37" w:rsidRDefault="00B574F0" w:rsidP="00034CA1">
      <w:pPr>
        <w:jc w:val="both"/>
        <w:rPr>
          <w:rFonts w:ascii="Calibri" w:hAnsi="Calibri" w:cs="Calibri"/>
          <w:sz w:val="20"/>
          <w:szCs w:val="20"/>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Ref315346983"/>
      <w:bookmarkStart w:id="46" w:name="_Toc360191168"/>
      <w:r w:rsidRPr="002F1F37">
        <w:rPr>
          <w:rFonts w:ascii="Calibri" w:hAnsi="Calibri" w:cs="Calibri"/>
          <w:kern w:val="28"/>
          <w:sz w:val="24"/>
          <w:szCs w:val="24"/>
          <w:lang w:val="cs-CZ"/>
        </w:rPr>
        <w:t>JISTOTA</w:t>
      </w:r>
      <w:bookmarkEnd w:id="45"/>
      <w:bookmarkEnd w:id="46"/>
      <w:r w:rsidRPr="002F1F37">
        <w:rPr>
          <w:rFonts w:ascii="Calibri" w:hAnsi="Calibri" w:cs="Calibri"/>
          <w:kern w:val="28"/>
          <w:sz w:val="24"/>
          <w:szCs w:val="24"/>
          <w:lang w:val="cs-CZ"/>
        </w:rPr>
        <w:t xml:space="preserve"> </w:t>
      </w:r>
    </w:p>
    <w:p w:rsidR="00B574F0" w:rsidRPr="002F1F37" w:rsidRDefault="00B574F0" w:rsidP="00D2306A">
      <w:pPr>
        <w:ind w:left="284"/>
        <w:rPr>
          <w:rFonts w:ascii="Calibri" w:hAnsi="Calibri" w:cs="Calibri"/>
          <w:b/>
          <w:bCs/>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FC532F" w:rsidRPr="002F1F37">
        <w:rPr>
          <w:rFonts w:ascii="Calibri" w:hAnsi="Calibri" w:cs="Calibri"/>
          <w:sz w:val="20"/>
          <w:szCs w:val="20"/>
        </w:rPr>
        <w:t xml:space="preserve"> </w:t>
      </w:r>
      <w:r w:rsidR="00697AFC" w:rsidRPr="002F1F37">
        <w:rPr>
          <w:rFonts w:ascii="Calibri" w:hAnsi="Calibri" w:cs="Calibri"/>
          <w:sz w:val="20"/>
          <w:szCs w:val="20"/>
        </w:rPr>
        <w:t>1.000.000,-</w:t>
      </w:r>
      <w:r w:rsidRPr="002F1F37">
        <w:rPr>
          <w:rFonts w:ascii="Calibri" w:hAnsi="Calibri" w:cs="Calibri"/>
          <w:sz w:val="20"/>
          <w:szCs w:val="20"/>
        </w:rPr>
        <w:t xml:space="preserve"> Kč (slovy: </w:t>
      </w:r>
      <w:r w:rsidR="00697AFC" w:rsidRPr="002F1F37">
        <w:rPr>
          <w:rFonts w:ascii="Calibri" w:hAnsi="Calibri" w:cs="Calibri"/>
          <w:sz w:val="20"/>
          <w:szCs w:val="20"/>
        </w:rPr>
        <w:t>jeden milion</w:t>
      </w:r>
      <w:r w:rsidR="00FC532F" w:rsidRPr="002F1F37">
        <w:rPr>
          <w:rFonts w:ascii="Calibri" w:hAnsi="Calibri" w:cs="Calibri"/>
          <w:sz w:val="20"/>
          <w:szCs w:val="20"/>
          <w:lang w:val="en-US"/>
        </w:rPr>
        <w:t xml:space="preserve"> </w:t>
      </w:r>
      <w:r w:rsidRPr="002F1F37">
        <w:rPr>
          <w:rFonts w:ascii="Calibri" w:hAnsi="Calibri" w:cs="Calibri"/>
          <w:sz w:val="20"/>
          <w:szCs w:val="20"/>
        </w:rPr>
        <w:t>korun českých), a to ve formě bankovní záruky, pojištění záruky nebo složením peněžní částky</w:t>
      </w:r>
      <w:r w:rsidR="00564765" w:rsidRPr="002F1F37">
        <w:rPr>
          <w:rFonts w:ascii="Calibri" w:hAnsi="Calibri" w:cs="Calibri"/>
          <w:sz w:val="20"/>
          <w:szCs w:val="20"/>
        </w:rPr>
        <w:t xml:space="preserve"> </w:t>
      </w:r>
      <w:r w:rsidRPr="002F1F37">
        <w:rPr>
          <w:rFonts w:ascii="Calibri" w:hAnsi="Calibri" w:cs="Calibri"/>
          <w:sz w:val="20"/>
          <w:szCs w:val="20"/>
        </w:rPr>
        <w:t>na účet zadavatele.</w:t>
      </w:r>
    </w:p>
    <w:p w:rsidR="00B574F0" w:rsidRPr="002F1F37" w:rsidRDefault="00B574F0" w:rsidP="00957BA1">
      <w:pPr>
        <w:ind w:left="709"/>
        <w:jc w:val="both"/>
        <w:rPr>
          <w:rFonts w:ascii="Calibri" w:hAnsi="Calibri" w:cs="Calibri"/>
          <w:sz w:val="20"/>
          <w:szCs w:val="20"/>
        </w:rPr>
      </w:pPr>
      <w:r w:rsidRPr="002F1F37">
        <w:rPr>
          <w:rFonts w:ascii="Calibri" w:hAnsi="Calibri" w:cs="Calibri"/>
          <w:sz w:val="20"/>
          <w:szCs w:val="20"/>
        </w:rPr>
        <w:t xml:space="preserve"> </w:t>
      </w:r>
    </w:p>
    <w:p w:rsidR="00B574F0" w:rsidRPr="002F1F37" w:rsidRDefault="00B574F0" w:rsidP="00F24A21">
      <w:pPr>
        <w:numPr>
          <w:ilvl w:val="1"/>
          <w:numId w:val="30"/>
        </w:numPr>
        <w:ind w:left="1412" w:hanging="703"/>
        <w:jc w:val="both"/>
        <w:rPr>
          <w:rFonts w:ascii="Calibri" w:hAnsi="Calibri" w:cs="Calibri"/>
          <w:sz w:val="20"/>
          <w:szCs w:val="20"/>
        </w:rPr>
      </w:pPr>
      <w:r w:rsidRPr="002F1F37">
        <w:rPr>
          <w:rFonts w:ascii="Calibri" w:hAnsi="Calibri" w:cs="Calibri"/>
          <w:b/>
          <w:bCs/>
          <w:sz w:val="20"/>
          <w:szCs w:val="20"/>
          <w:u w:val="single"/>
        </w:rPr>
        <w:t>P</w:t>
      </w:r>
      <w:r w:rsidR="00707A34" w:rsidRPr="002F1F37">
        <w:rPr>
          <w:rFonts w:ascii="Calibri" w:hAnsi="Calibri" w:cs="Calibri"/>
          <w:b/>
          <w:bCs/>
          <w:sz w:val="20"/>
          <w:szCs w:val="20"/>
          <w:u w:val="single"/>
        </w:rPr>
        <w:t>e</w:t>
      </w:r>
      <w:r w:rsidRPr="002F1F37">
        <w:rPr>
          <w:rFonts w:ascii="Calibri" w:hAnsi="Calibri" w:cs="Calibri"/>
          <w:b/>
          <w:bCs/>
          <w:sz w:val="20"/>
          <w:szCs w:val="20"/>
          <w:u w:val="single"/>
        </w:rPr>
        <w:t>něžní částka</w:t>
      </w:r>
    </w:p>
    <w:p w:rsidR="00B574F0" w:rsidRPr="002F1F37" w:rsidRDefault="00B574F0" w:rsidP="00FC532F">
      <w:pPr>
        <w:ind w:left="1418"/>
        <w:jc w:val="both"/>
        <w:rPr>
          <w:rFonts w:ascii="Calibri" w:hAnsi="Calibri" w:cs="Calibri"/>
          <w:sz w:val="20"/>
          <w:szCs w:val="20"/>
        </w:rPr>
      </w:pPr>
      <w:r w:rsidRPr="002F1F37">
        <w:rPr>
          <w:rFonts w:ascii="Calibri" w:hAnsi="Calibri" w:cs="Calibri"/>
          <w:sz w:val="20"/>
          <w:szCs w:val="20"/>
        </w:rPr>
        <w:t>Bude-li jistota poskytnuta ve formě peněžní částky, musí být příslušná peněžní částka složena na účet zadavatele č.</w:t>
      </w:r>
      <w:r w:rsidR="00736659" w:rsidRPr="002F1F37">
        <w:rPr>
          <w:rFonts w:ascii="Calibri" w:hAnsi="Calibri" w:cs="Calibri"/>
          <w:sz w:val="20"/>
          <w:szCs w:val="20"/>
        </w:rPr>
        <w:t xml:space="preserve"> </w:t>
      </w:r>
      <w:proofErr w:type="spellStart"/>
      <w:r w:rsidRPr="002F1F37">
        <w:rPr>
          <w:rFonts w:ascii="Calibri" w:hAnsi="Calibri" w:cs="Calibri"/>
          <w:sz w:val="20"/>
          <w:szCs w:val="20"/>
        </w:rPr>
        <w:t>ú.</w:t>
      </w:r>
      <w:proofErr w:type="spellEnd"/>
      <w:r w:rsidR="0046092A" w:rsidRPr="002F1F37">
        <w:rPr>
          <w:rFonts w:ascii="Calibri" w:hAnsi="Calibri" w:cs="Calibri"/>
          <w:sz w:val="20"/>
          <w:szCs w:val="20"/>
        </w:rPr>
        <w:t xml:space="preserve"> </w:t>
      </w:r>
      <w:r w:rsidR="00211CB0" w:rsidRPr="002F1F37">
        <w:rPr>
          <w:rFonts w:ascii="Calibri" w:hAnsi="Calibri" w:cs="Calibri"/>
          <w:sz w:val="20"/>
          <w:szCs w:val="20"/>
        </w:rPr>
        <w:t>27-7702170217/0100</w:t>
      </w:r>
      <w:r w:rsidRPr="002F1F37">
        <w:rPr>
          <w:rFonts w:ascii="Calibri" w:hAnsi="Calibri" w:cs="Calibri"/>
          <w:sz w:val="20"/>
          <w:szCs w:val="20"/>
        </w:rPr>
        <w:t>, vedený u</w:t>
      </w:r>
      <w:r w:rsidR="00211CB0" w:rsidRPr="002F1F37">
        <w:rPr>
          <w:rFonts w:ascii="Calibri" w:hAnsi="Calibri" w:cs="Calibri"/>
          <w:sz w:val="20"/>
          <w:szCs w:val="20"/>
        </w:rPr>
        <w:t xml:space="preserve"> Komerční banky, a.s.</w:t>
      </w:r>
      <w:r w:rsidRPr="002F1F37">
        <w:rPr>
          <w:rFonts w:ascii="Calibri" w:hAnsi="Calibri" w:cs="Calibri"/>
          <w:sz w:val="20"/>
          <w:szCs w:val="20"/>
        </w:rPr>
        <w:t>, VS</w:t>
      </w:r>
      <w:r w:rsidR="001C0381" w:rsidRPr="002F1F37">
        <w:rPr>
          <w:rFonts w:ascii="Calibri" w:hAnsi="Calibri" w:cs="Calibri"/>
          <w:sz w:val="20"/>
          <w:szCs w:val="20"/>
        </w:rPr>
        <w:t xml:space="preserve"> </w:t>
      </w:r>
      <w:r w:rsidR="0095227A" w:rsidRPr="002F1F37">
        <w:rPr>
          <w:rFonts w:ascii="Calibri" w:hAnsi="Calibri" w:cs="Calibri"/>
          <w:sz w:val="20"/>
          <w:szCs w:val="20"/>
        </w:rPr>
        <w:t>5323520014</w:t>
      </w:r>
      <w:r w:rsidR="00203BE7" w:rsidRPr="002F1F37">
        <w:rPr>
          <w:rFonts w:ascii="Calibri" w:hAnsi="Calibri" w:cs="Calibri"/>
          <w:sz w:val="20"/>
          <w:szCs w:val="20"/>
        </w:rPr>
        <w:t xml:space="preserve">. </w:t>
      </w:r>
      <w:r w:rsidRPr="002F1F37">
        <w:rPr>
          <w:rFonts w:ascii="Calibri" w:hAnsi="Calibri" w:cs="Calibri"/>
          <w:sz w:val="20"/>
          <w:szCs w:val="20"/>
        </w:rPr>
        <w:t>Uchazeč ve své nabídce předloží potvrzení banky o převedení či složení požadované částky na účet zadavatele.</w:t>
      </w:r>
    </w:p>
    <w:p w:rsidR="00B574F0" w:rsidRPr="002F1F37" w:rsidRDefault="00B574F0" w:rsidP="00D73107">
      <w:pPr>
        <w:jc w:val="both"/>
        <w:rPr>
          <w:rFonts w:ascii="Calibri" w:hAnsi="Calibri" w:cs="Calibri"/>
          <w:sz w:val="20"/>
          <w:szCs w:val="20"/>
        </w:rPr>
      </w:pPr>
    </w:p>
    <w:p w:rsidR="00B574F0" w:rsidRPr="002F1F37" w:rsidRDefault="00B574F0" w:rsidP="00F24A21">
      <w:pPr>
        <w:numPr>
          <w:ilvl w:val="1"/>
          <w:numId w:val="30"/>
        </w:numPr>
        <w:jc w:val="both"/>
        <w:rPr>
          <w:rFonts w:ascii="Calibri" w:hAnsi="Calibri" w:cs="Calibri"/>
          <w:sz w:val="20"/>
          <w:szCs w:val="20"/>
        </w:rPr>
      </w:pPr>
      <w:r w:rsidRPr="002F1F37">
        <w:rPr>
          <w:rFonts w:ascii="Calibri" w:hAnsi="Calibri" w:cs="Calibri"/>
          <w:b/>
          <w:bCs/>
          <w:sz w:val="20"/>
          <w:szCs w:val="20"/>
        </w:rPr>
        <w:t xml:space="preserve">        </w:t>
      </w:r>
      <w:r w:rsidRPr="002F1F37">
        <w:rPr>
          <w:rFonts w:ascii="Calibri" w:hAnsi="Calibri" w:cs="Calibri"/>
          <w:b/>
          <w:bCs/>
          <w:sz w:val="20"/>
          <w:szCs w:val="20"/>
          <w:u w:val="single"/>
        </w:rPr>
        <w:t>Bankovní záruka a pojištění záruky</w:t>
      </w:r>
    </w:p>
    <w:p w:rsidR="00B574F0" w:rsidRPr="002F1F37" w:rsidRDefault="00B574F0" w:rsidP="00CE327F">
      <w:pPr>
        <w:ind w:left="1440"/>
        <w:jc w:val="both"/>
        <w:rPr>
          <w:rFonts w:ascii="Calibri" w:hAnsi="Calibri" w:cs="Calibri"/>
          <w:sz w:val="20"/>
          <w:szCs w:val="20"/>
        </w:rPr>
      </w:pPr>
      <w:r w:rsidRPr="002F1F37">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 zajistit prodloužení či obnovení platnosti záruky, pokud její platnost v průběhu zadávací lhůty uplyne.</w:t>
      </w:r>
    </w:p>
    <w:p w:rsidR="00B574F0" w:rsidRPr="002F1F37" w:rsidRDefault="00B574F0" w:rsidP="00761046">
      <w:pPr>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sidR="00FC532F" w:rsidRPr="002F1F37">
        <w:rPr>
          <w:rFonts w:ascii="Calibri" w:hAnsi="Calibri" w:cs="Calibri"/>
          <w:sz w:val="20"/>
          <w:szCs w:val="20"/>
        </w:rPr>
        <w:t>může</w:t>
      </w:r>
      <w:r w:rsidRPr="002F1F37">
        <w:rPr>
          <w:rFonts w:ascii="Calibri" w:hAnsi="Calibri" w:cs="Calibri"/>
          <w:sz w:val="20"/>
          <w:szCs w:val="20"/>
        </w:rPr>
        <w:t xml:space="preserve"> mít formu vzoru přiloženého v Příloze č. 1</w:t>
      </w:r>
      <w:r w:rsidR="00FC532F" w:rsidRPr="002F1F37">
        <w:rPr>
          <w:rFonts w:ascii="Calibri" w:hAnsi="Calibri" w:cs="Calibri"/>
          <w:sz w:val="20"/>
          <w:szCs w:val="20"/>
        </w:rPr>
        <w:t xml:space="preserve"> </w:t>
      </w:r>
      <w:r w:rsidRPr="002F1F37">
        <w:rPr>
          <w:rFonts w:ascii="Calibri" w:hAnsi="Calibri" w:cs="Calibri"/>
          <w:sz w:val="20"/>
          <w:szCs w:val="20"/>
        </w:rPr>
        <w:t>těchto Pokynů nebo jinou zákonem připuštěnou formu.</w:t>
      </w:r>
    </w:p>
    <w:p w:rsidR="00B574F0" w:rsidRPr="002F1F37" w:rsidRDefault="00B574F0" w:rsidP="00E82F71">
      <w:pPr>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00BE0D97" w:rsidRPr="002F1F37">
        <w:rPr>
          <w:rFonts w:ascii="Calibri" w:hAnsi="Calibri" w:cs="Calibri"/>
          <w:sz w:val="20"/>
          <w:szCs w:val="20"/>
        </w:rPr>
        <w:t xml:space="preserve">o pojištění záruky </w:t>
      </w:r>
      <w:r w:rsidRPr="002F1F37">
        <w:rPr>
          <w:rFonts w:ascii="Calibri" w:hAnsi="Calibri" w:cs="Calibri"/>
          <w:sz w:val="20"/>
          <w:szCs w:val="20"/>
        </w:rPr>
        <w:t>obsahující závazek vyplatit zadavateli za podmínek stanovených v § 67 odst. 7 ZVZ pojistné plnění.</w:t>
      </w:r>
    </w:p>
    <w:p w:rsidR="00B574F0" w:rsidRPr="002F1F37" w:rsidRDefault="00B574F0" w:rsidP="00CE327F">
      <w:pPr>
        <w:ind w:left="1414"/>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r w:rsidRPr="002F1F37">
        <w:rPr>
          <w:rFonts w:ascii="Calibri" w:hAnsi="Calibri" w:cs="Calibri"/>
          <w:sz w:val="20"/>
          <w:szCs w:val="20"/>
        </w:rPr>
        <w:t>Bude-li jistota poskytnuta ve formě bankovní záruky či formou pojištění záruky, bude součástí nabídky originál záruční listiny</w:t>
      </w:r>
      <w:r w:rsidR="00BE0D97" w:rsidRPr="002F1F37">
        <w:rPr>
          <w:rFonts w:ascii="Calibri" w:hAnsi="Calibri" w:cs="Calibri"/>
          <w:sz w:val="20"/>
          <w:szCs w:val="20"/>
        </w:rPr>
        <w:t xml:space="preserve"> dle odst. 16.4 nebo 16.5</w:t>
      </w:r>
      <w:r w:rsidRPr="002F1F37">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w:t>
      </w:r>
      <w:r w:rsidRPr="002F1F37">
        <w:rPr>
          <w:rFonts w:ascii="Calibri" w:hAnsi="Calibri" w:cs="Calibri"/>
          <w:sz w:val="20"/>
          <w:szCs w:val="20"/>
        </w:rPr>
        <w:lastRenderedPageBreak/>
        <w:t xml:space="preserve">s nabídkou. Originál záruční listiny je uchazeč povinen předložit spolu s nabídkou ve lhůtě pro podání nabídek. V případě, že je záruční listina vyhotovena v cizím jazyce, doloží uchazeč i její úředně ověřený překlad. </w:t>
      </w:r>
    </w:p>
    <w:p w:rsidR="00B574F0" w:rsidRPr="002F1F37" w:rsidRDefault="00B574F0" w:rsidP="0008430A">
      <w:pPr>
        <w:ind w:left="709"/>
        <w:jc w:val="both"/>
        <w:rPr>
          <w:rFonts w:ascii="Calibri" w:hAnsi="Calibri" w:cs="Calibri"/>
          <w:sz w:val="20"/>
          <w:szCs w:val="20"/>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60191169"/>
      <w:r w:rsidRPr="002F1F37">
        <w:rPr>
          <w:rFonts w:ascii="Calibri" w:hAnsi="Calibri" w:cs="Calibri"/>
          <w:kern w:val="28"/>
          <w:sz w:val="24"/>
          <w:szCs w:val="24"/>
          <w:lang w:val="cs-CZ"/>
        </w:rPr>
        <w:t>VARIANTY NABÍDKY</w:t>
      </w:r>
      <w:bookmarkEnd w:id="47"/>
      <w:r w:rsidRPr="002F1F37">
        <w:rPr>
          <w:rFonts w:ascii="Calibri" w:hAnsi="Calibri" w:cs="Calibri"/>
          <w:kern w:val="28"/>
          <w:sz w:val="24"/>
          <w:szCs w:val="24"/>
          <w:lang w:val="cs-CZ"/>
        </w:rPr>
        <w:t xml:space="preserve"> </w:t>
      </w:r>
    </w:p>
    <w:p w:rsidR="00B574F0" w:rsidRPr="002F1F37" w:rsidRDefault="00B574F0" w:rsidP="00F53564">
      <w:pPr>
        <w:ind w:left="284"/>
        <w:rPr>
          <w:rFonts w:ascii="Calibri" w:hAnsi="Calibri" w:cs="Calibri"/>
          <w:b/>
          <w:bCs/>
          <w:caps/>
          <w:sz w:val="20"/>
          <w:szCs w:val="20"/>
        </w:rPr>
      </w:pPr>
    </w:p>
    <w:p w:rsidR="00B574F0" w:rsidRPr="002F1F37"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Zadavatel nepřipouští ve smyslu § 70 ZVZ varianty nabídky. </w:t>
      </w:r>
    </w:p>
    <w:p w:rsidR="004714C8" w:rsidRPr="002F1F37" w:rsidRDefault="004714C8" w:rsidP="004714C8">
      <w:pPr>
        <w:pStyle w:val="Odstavecseseznamem"/>
        <w:ind w:left="1418"/>
        <w:jc w:val="both"/>
        <w:rPr>
          <w:rFonts w:ascii="Calibri" w:hAnsi="Calibri" w:cs="Calibri"/>
          <w:sz w:val="20"/>
          <w:szCs w:val="20"/>
        </w:rPr>
      </w:pPr>
    </w:p>
    <w:p w:rsidR="00B574F0" w:rsidRPr="002F1F37" w:rsidRDefault="00B574F0">
      <w:pPr>
        <w:ind w:left="709" w:hanging="425"/>
        <w:rPr>
          <w:rFonts w:ascii="Calibri" w:hAnsi="Calibri" w:cs="Calibri"/>
          <w:b/>
          <w:bCs/>
          <w:sz w:val="20"/>
          <w:szCs w:val="20"/>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60191170"/>
      <w:r w:rsidRPr="002F1F37">
        <w:rPr>
          <w:rFonts w:ascii="Calibri" w:hAnsi="Calibri" w:cs="Calibri"/>
          <w:kern w:val="28"/>
          <w:sz w:val="24"/>
          <w:szCs w:val="24"/>
          <w:lang w:val="cs-CZ"/>
        </w:rPr>
        <w:t>ZPRACOVÁNÍ A PODPIS NABÍDEK</w:t>
      </w:r>
      <w:bookmarkEnd w:id="48"/>
    </w:p>
    <w:p w:rsidR="00B574F0" w:rsidRPr="002F1F37" w:rsidRDefault="00B574F0">
      <w:pPr>
        <w:rPr>
          <w:rFonts w:ascii="Calibri" w:hAnsi="Calibri" w:cs="Calibri"/>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Nabídky musí obsahovat veškeré dokumenty uvedené v článku </w:t>
      </w:r>
      <w:r w:rsidR="00486022" w:rsidRPr="002F1F37">
        <w:fldChar w:fldCharType="begin"/>
      </w:r>
      <w:r w:rsidR="00486022" w:rsidRPr="002F1F37">
        <w:instrText xml:space="preserve"> REF _Ref310246729 \r \h  \* MERGEFORMAT </w:instrText>
      </w:r>
      <w:r w:rsidR="00486022" w:rsidRPr="002F1F37">
        <w:fldChar w:fldCharType="separate"/>
      </w:r>
      <w:r w:rsidR="009F7320" w:rsidRPr="002F1F37">
        <w:rPr>
          <w:rFonts w:ascii="Calibri" w:hAnsi="Calibri" w:cs="Calibri"/>
          <w:sz w:val="20"/>
          <w:szCs w:val="20"/>
        </w:rPr>
        <w:t>13</w:t>
      </w:r>
      <w:r w:rsidR="00486022" w:rsidRPr="002F1F37">
        <w:fldChar w:fldCharType="end"/>
      </w:r>
      <w:r w:rsidRPr="002F1F37">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2F1F37" w:rsidRDefault="00B574F0" w:rsidP="000E37DA">
      <w:pPr>
        <w:ind w:left="709"/>
        <w:jc w:val="both"/>
        <w:rPr>
          <w:rFonts w:ascii="Calibri" w:hAnsi="Calibri" w:cs="Calibri"/>
          <w:sz w:val="20"/>
          <w:szCs w:val="20"/>
        </w:rPr>
      </w:pPr>
    </w:p>
    <w:p w:rsidR="00B574F0" w:rsidRPr="002F1F37" w:rsidRDefault="00B574F0" w:rsidP="00F24A21">
      <w:pPr>
        <w:numPr>
          <w:ilvl w:val="1"/>
          <w:numId w:val="30"/>
        </w:numPr>
        <w:ind w:left="1412" w:hanging="703"/>
        <w:jc w:val="both"/>
        <w:rPr>
          <w:rFonts w:ascii="Calibri" w:hAnsi="Calibri" w:cs="Calibri"/>
          <w:sz w:val="20"/>
          <w:szCs w:val="20"/>
        </w:rPr>
      </w:pPr>
      <w:r w:rsidRPr="002F1F37">
        <w:rPr>
          <w:rFonts w:ascii="Calibri" w:hAnsi="Calibri" w:cs="Calibri"/>
          <w:sz w:val="20"/>
          <w:szCs w:val="20"/>
        </w:rPr>
        <w:t xml:space="preserve">Originál nabídky v listinné podobě bude předložen v tištěné formě a bude opatřen originálem podpisu osoby nebo osob oprávněných jednat </w:t>
      </w:r>
      <w:r w:rsidR="00BE0D97" w:rsidRPr="002F1F37">
        <w:rPr>
          <w:rFonts w:ascii="Calibri" w:hAnsi="Calibri" w:cs="Calibri"/>
          <w:sz w:val="20"/>
          <w:szCs w:val="20"/>
        </w:rPr>
        <w:t xml:space="preserve">za </w:t>
      </w:r>
      <w:r w:rsidRPr="002F1F37">
        <w:rPr>
          <w:rFonts w:ascii="Calibri" w:hAnsi="Calibri" w:cs="Calibri"/>
          <w:sz w:val="20"/>
          <w:szCs w:val="20"/>
        </w:rPr>
        <w:t>uchazeče. Je-li podepisující osoba oprávněna jednat za uchazeče na základě písemné plné moci</w:t>
      </w:r>
      <w:r w:rsidR="00F1038E" w:rsidRPr="002F1F37">
        <w:rPr>
          <w:rFonts w:ascii="Calibri" w:hAnsi="Calibri" w:cs="Calibri"/>
          <w:sz w:val="20"/>
          <w:szCs w:val="20"/>
        </w:rPr>
        <w:t xml:space="preserve"> nebo pověření</w:t>
      </w:r>
      <w:r w:rsidRPr="002F1F37">
        <w:rPr>
          <w:rFonts w:ascii="Calibri" w:hAnsi="Calibri" w:cs="Calibri"/>
          <w:sz w:val="20"/>
          <w:szCs w:val="20"/>
        </w:rPr>
        <w:t xml:space="preserve">, musí být plná moc </w:t>
      </w:r>
      <w:r w:rsidR="00F1038E" w:rsidRPr="002F1F37">
        <w:rPr>
          <w:rFonts w:ascii="Calibri" w:hAnsi="Calibri" w:cs="Calibri"/>
          <w:sz w:val="20"/>
          <w:szCs w:val="20"/>
        </w:rPr>
        <w:t xml:space="preserve">nebo pověření </w:t>
      </w:r>
      <w:r w:rsidRPr="002F1F37">
        <w:rPr>
          <w:rFonts w:ascii="Calibri" w:hAnsi="Calibri" w:cs="Calibri"/>
          <w:sz w:val="20"/>
          <w:szCs w:val="20"/>
        </w:rPr>
        <w:t xml:space="preserve">učiněna </w:t>
      </w:r>
      <w:r w:rsidR="00FC532F" w:rsidRPr="002F1F37">
        <w:rPr>
          <w:rFonts w:ascii="Calibri" w:hAnsi="Calibri" w:cs="Calibri"/>
          <w:sz w:val="20"/>
          <w:szCs w:val="20"/>
        </w:rPr>
        <w:t xml:space="preserve">zákonem připuštěnou formu a </w:t>
      </w:r>
      <w:r w:rsidRPr="002F1F37">
        <w:rPr>
          <w:rFonts w:ascii="Calibri" w:hAnsi="Calibri" w:cs="Calibri"/>
          <w:sz w:val="20"/>
          <w:szCs w:val="20"/>
        </w:rPr>
        <w:t xml:space="preserve">splňovat všechny náležitosti vyžadované právními předpisy České republiky.  </w:t>
      </w:r>
    </w:p>
    <w:p w:rsidR="00B574F0" w:rsidRPr="002F1F37" w:rsidRDefault="00B574F0" w:rsidP="00323FDF">
      <w:pPr>
        <w:pStyle w:val="Odstavecseseznamem"/>
        <w:ind w:left="0"/>
        <w:rPr>
          <w:rFonts w:ascii="Calibri" w:hAnsi="Calibri" w:cs="Calibri"/>
          <w:sz w:val="20"/>
          <w:szCs w:val="20"/>
        </w:rPr>
      </w:pPr>
    </w:p>
    <w:p w:rsidR="00B574F0" w:rsidRPr="002F1F37" w:rsidRDefault="00B574F0" w:rsidP="00F24A21">
      <w:pPr>
        <w:numPr>
          <w:ilvl w:val="1"/>
          <w:numId w:val="30"/>
        </w:numPr>
        <w:ind w:left="1412" w:hanging="703"/>
        <w:jc w:val="both"/>
        <w:rPr>
          <w:rFonts w:ascii="Calibri" w:hAnsi="Calibri" w:cs="Calibri"/>
          <w:sz w:val="20"/>
          <w:szCs w:val="20"/>
        </w:rPr>
      </w:pPr>
      <w:r w:rsidRPr="002F1F37">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sidRPr="002F1F37">
        <w:rPr>
          <w:rFonts w:ascii="Calibri" w:hAnsi="Calibri" w:cs="Calibri"/>
          <w:sz w:val="20"/>
          <w:szCs w:val="20"/>
        </w:rPr>
        <w:t>;</w:t>
      </w:r>
      <w:r w:rsidRPr="002F1F37">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rsidRPr="002F1F37">
        <w:fldChar w:fldCharType="begin"/>
      </w:r>
      <w:r w:rsidR="00486022" w:rsidRPr="002F1F37">
        <w:instrText xml:space="preserve"> REF _Ref310246729 \r \h  \* MERGEFORMAT </w:instrText>
      </w:r>
      <w:r w:rsidR="00486022" w:rsidRPr="002F1F37">
        <w:fldChar w:fldCharType="separate"/>
      </w:r>
      <w:r w:rsidR="009F7320" w:rsidRPr="002F1F37">
        <w:rPr>
          <w:rFonts w:ascii="Calibri" w:hAnsi="Calibri" w:cs="Calibri"/>
          <w:sz w:val="20"/>
          <w:szCs w:val="20"/>
        </w:rPr>
        <w:t>13</w:t>
      </w:r>
      <w:r w:rsidR="00486022" w:rsidRPr="002F1F37">
        <w:fldChar w:fldCharType="end"/>
      </w:r>
      <w:r w:rsidRPr="002F1F37">
        <w:rPr>
          <w:rFonts w:ascii="Calibri" w:hAnsi="Calibri" w:cs="Calibri"/>
          <w:sz w:val="20"/>
          <w:szCs w:val="20"/>
        </w:rPr>
        <w:t xml:space="preserve"> těchto Pokynů.</w:t>
      </w:r>
    </w:p>
    <w:p w:rsidR="00B574F0" w:rsidRPr="002F1F37" w:rsidRDefault="00B574F0" w:rsidP="00323FDF">
      <w:pPr>
        <w:ind w:left="1412"/>
        <w:jc w:val="both"/>
        <w:rPr>
          <w:rFonts w:ascii="Calibri" w:hAnsi="Calibri" w:cs="Calibri"/>
          <w:sz w:val="20"/>
          <w:szCs w:val="20"/>
        </w:rPr>
      </w:pPr>
    </w:p>
    <w:p w:rsidR="00B574F0" w:rsidRPr="002F1F37" w:rsidRDefault="00B574F0" w:rsidP="00F24A21">
      <w:pPr>
        <w:numPr>
          <w:ilvl w:val="1"/>
          <w:numId w:val="30"/>
        </w:numPr>
        <w:ind w:left="1412" w:hanging="703"/>
        <w:jc w:val="both"/>
        <w:rPr>
          <w:rFonts w:ascii="Calibri" w:hAnsi="Calibri" w:cs="Calibri"/>
          <w:sz w:val="20"/>
          <w:szCs w:val="20"/>
        </w:rPr>
      </w:pPr>
      <w:r w:rsidRPr="002F1F37">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B574F0" w:rsidRPr="002F1F37" w:rsidRDefault="00B574F0">
      <w:pPr>
        <w:ind w:left="709"/>
        <w:rPr>
          <w:rFonts w:ascii="Calibri" w:hAnsi="Calibri" w:cs="Calibri"/>
          <w:sz w:val="20"/>
          <w:szCs w:val="20"/>
        </w:rPr>
      </w:pPr>
    </w:p>
    <w:p w:rsidR="00B574F0" w:rsidRPr="002F1F37" w:rsidRDefault="00B574F0" w:rsidP="00F24A21">
      <w:pPr>
        <w:numPr>
          <w:ilvl w:val="1"/>
          <w:numId w:val="30"/>
        </w:numPr>
        <w:ind w:left="1412" w:hanging="703"/>
        <w:jc w:val="both"/>
        <w:rPr>
          <w:rFonts w:ascii="Calibri" w:hAnsi="Calibri" w:cs="Calibri"/>
          <w:sz w:val="20"/>
          <w:szCs w:val="20"/>
        </w:rPr>
      </w:pPr>
      <w:r w:rsidRPr="002F1F37">
        <w:rPr>
          <w:rFonts w:ascii="Calibri" w:hAnsi="Calibri" w:cs="Calibri"/>
          <w:sz w:val="20"/>
          <w:szCs w:val="20"/>
        </w:rPr>
        <w:t>Nabídky se podávají písemně v řádně uzavřených obálkách, označených v souladu s </w:t>
      </w:r>
      <w:proofErr w:type="spellStart"/>
      <w:r w:rsidRPr="002F1F37">
        <w:rPr>
          <w:rFonts w:ascii="Calibri" w:hAnsi="Calibri" w:cs="Calibri"/>
          <w:sz w:val="20"/>
          <w:szCs w:val="20"/>
        </w:rPr>
        <w:t>ust</w:t>
      </w:r>
      <w:proofErr w:type="spellEnd"/>
      <w:r w:rsidRPr="002F1F37">
        <w:rPr>
          <w:rFonts w:ascii="Calibri" w:hAnsi="Calibri" w:cs="Calibri"/>
          <w:sz w:val="20"/>
          <w:szCs w:val="20"/>
        </w:rPr>
        <w:t xml:space="preserve">. § 69 ZVZ. </w:t>
      </w:r>
      <w:r w:rsidR="00FC532F" w:rsidRPr="002F1F37">
        <w:rPr>
          <w:rFonts w:ascii="Calibri" w:hAnsi="Calibri" w:cs="Calibri"/>
          <w:sz w:val="20"/>
          <w:szCs w:val="20"/>
        </w:rPr>
        <w:t>Dodavatel může podat pouze jedn</w:t>
      </w:r>
      <w:r w:rsidR="00A20253" w:rsidRPr="002F1F37">
        <w:rPr>
          <w:rFonts w:ascii="Calibri" w:hAnsi="Calibri" w:cs="Calibri"/>
          <w:sz w:val="20"/>
          <w:szCs w:val="20"/>
        </w:rPr>
        <w:t>u</w:t>
      </w:r>
      <w:r w:rsidR="00FC532F" w:rsidRPr="002F1F37">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574F0" w:rsidRPr="002F1F37" w:rsidRDefault="00B574F0">
      <w:pPr>
        <w:ind w:left="709" w:hanging="425"/>
        <w:rPr>
          <w:rFonts w:ascii="Calibri" w:hAnsi="Calibri" w:cs="Calibri"/>
          <w:b/>
          <w:bCs/>
          <w:sz w:val="20"/>
          <w:szCs w:val="20"/>
        </w:rPr>
      </w:pPr>
    </w:p>
    <w:p w:rsidR="00B574F0" w:rsidRPr="002F1F37" w:rsidRDefault="00B574F0">
      <w:pPr>
        <w:ind w:left="709" w:hanging="425"/>
        <w:rPr>
          <w:rFonts w:ascii="Calibri" w:hAnsi="Calibri" w:cs="Calibri"/>
          <w:b/>
          <w:bCs/>
          <w:sz w:val="22"/>
          <w:szCs w:val="22"/>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60191171"/>
      <w:r w:rsidRPr="002F1F37">
        <w:rPr>
          <w:rFonts w:ascii="Calibri" w:hAnsi="Calibri" w:cs="Calibri"/>
          <w:kern w:val="28"/>
          <w:sz w:val="24"/>
          <w:szCs w:val="24"/>
          <w:lang w:val="cs-CZ"/>
        </w:rPr>
        <w:t>OTEVÍRÁNÍ OBÁLEK S NABÍDKAMI</w:t>
      </w:r>
      <w:bookmarkEnd w:id="49"/>
    </w:p>
    <w:p w:rsidR="00B574F0" w:rsidRPr="002F1F37" w:rsidRDefault="00B574F0" w:rsidP="00D52469">
      <w:pPr>
        <w:ind w:left="284"/>
        <w:rPr>
          <w:rFonts w:ascii="Calibri" w:hAnsi="Calibri" w:cs="Calibri"/>
          <w:b/>
          <w:bCs/>
          <w:sz w:val="20"/>
          <w:szCs w:val="20"/>
        </w:rPr>
      </w:pPr>
    </w:p>
    <w:p w:rsidR="00B574F0" w:rsidRPr="002F1F37" w:rsidRDefault="003E327C" w:rsidP="00A00245">
      <w:pPr>
        <w:ind w:left="1418" w:hanging="709"/>
        <w:jc w:val="both"/>
        <w:rPr>
          <w:rFonts w:ascii="Calibri" w:hAnsi="Calibri" w:cs="Calibri"/>
          <w:sz w:val="20"/>
          <w:szCs w:val="20"/>
        </w:rPr>
      </w:pPr>
      <w:r w:rsidRPr="002F1F37">
        <w:rPr>
          <w:rFonts w:ascii="Calibri" w:hAnsi="Calibri" w:cs="Calibri"/>
          <w:sz w:val="20"/>
          <w:szCs w:val="20"/>
        </w:rPr>
        <w:t>19</w:t>
      </w:r>
      <w:r w:rsidR="00B574F0" w:rsidRPr="002F1F37">
        <w:rPr>
          <w:rFonts w:ascii="Calibri" w:hAnsi="Calibri" w:cs="Calibri"/>
          <w:sz w:val="20"/>
          <w:szCs w:val="20"/>
        </w:rPr>
        <w:t xml:space="preserve">.1    </w:t>
      </w:r>
      <w:r w:rsidR="00FC532F" w:rsidRPr="002F1F37">
        <w:rPr>
          <w:rFonts w:ascii="Calibri" w:hAnsi="Calibri" w:cs="Calibri"/>
          <w:sz w:val="20"/>
          <w:szCs w:val="20"/>
        </w:rPr>
        <w:tab/>
      </w:r>
      <w:r w:rsidR="00B574F0" w:rsidRPr="002F1F37">
        <w:rPr>
          <w:rFonts w:ascii="Calibri" w:hAnsi="Calibri" w:cs="Calibri"/>
          <w:sz w:val="20"/>
          <w:szCs w:val="20"/>
        </w:rPr>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B574F0" w:rsidRPr="002F1F37" w:rsidRDefault="00B574F0" w:rsidP="00D52469">
      <w:pPr>
        <w:tabs>
          <w:tab w:val="num" w:pos="1418"/>
        </w:tabs>
        <w:ind w:left="709"/>
        <w:jc w:val="both"/>
        <w:rPr>
          <w:rFonts w:ascii="Calibri" w:hAnsi="Calibri" w:cs="Calibri"/>
          <w:sz w:val="20"/>
          <w:szCs w:val="20"/>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60191172"/>
      <w:r w:rsidRPr="002F1F37">
        <w:rPr>
          <w:rFonts w:ascii="Calibri" w:hAnsi="Calibri" w:cs="Calibri"/>
          <w:kern w:val="28"/>
          <w:sz w:val="24"/>
          <w:szCs w:val="24"/>
          <w:lang w:val="cs-CZ"/>
        </w:rPr>
        <w:lastRenderedPageBreak/>
        <w:t>DŮVĚRNOST ZADÁVACÍHO ŘÍZENÍ</w:t>
      </w:r>
      <w:bookmarkEnd w:id="50"/>
    </w:p>
    <w:p w:rsidR="00B574F0" w:rsidRPr="002F1F37" w:rsidRDefault="00B574F0">
      <w:pPr>
        <w:rPr>
          <w:rFonts w:ascii="Calibri" w:hAnsi="Calibri" w:cs="Calibri"/>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Pr="002F1F37" w:rsidRDefault="00B574F0">
      <w:pPr>
        <w:ind w:left="709"/>
        <w:jc w:val="both"/>
        <w:rPr>
          <w:rFonts w:ascii="Calibri" w:hAnsi="Calibri" w:cs="Calibri"/>
          <w:sz w:val="22"/>
          <w:szCs w:val="22"/>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60191173"/>
      <w:r w:rsidRPr="002F1F37">
        <w:rPr>
          <w:rFonts w:ascii="Calibri" w:hAnsi="Calibri" w:cs="Calibri"/>
          <w:kern w:val="28"/>
          <w:sz w:val="24"/>
          <w:szCs w:val="24"/>
          <w:lang w:val="cs-CZ"/>
        </w:rPr>
        <w:t>POSOUZENÍ NABÍDEK</w:t>
      </w:r>
      <w:bookmarkEnd w:id="51"/>
    </w:p>
    <w:p w:rsidR="00B574F0" w:rsidRPr="002F1F37" w:rsidRDefault="00B574F0" w:rsidP="00853BAA">
      <w:pPr>
        <w:ind w:left="1414"/>
        <w:jc w:val="both"/>
        <w:rPr>
          <w:rFonts w:ascii="Calibri" w:hAnsi="Calibri" w:cs="Calibri"/>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V případě nejasností může hodnotící komise požádat uchazeče o písemné vysvětlení nabídky a rovněž o doplnění dokladů podle § 68 odst. 3 ZVZ</w:t>
      </w:r>
    </w:p>
    <w:p w:rsidR="00B574F0" w:rsidRPr="002F1F37" w:rsidRDefault="00B574F0" w:rsidP="00992A29">
      <w:pPr>
        <w:ind w:left="1414"/>
        <w:jc w:val="both"/>
        <w:rPr>
          <w:rFonts w:ascii="Calibri" w:hAnsi="Calibri" w:cs="Calibri"/>
          <w:sz w:val="20"/>
          <w:szCs w:val="20"/>
        </w:rPr>
      </w:pPr>
    </w:p>
    <w:p w:rsidR="00B574F0" w:rsidRPr="002F1F37" w:rsidRDefault="00F1038E" w:rsidP="00F24A21">
      <w:pPr>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2F1F37">
        <w:rPr>
          <w:rFonts w:ascii="Calibri" w:hAnsi="Calibri" w:cs="Calibri"/>
          <w:sz w:val="20"/>
          <w:szCs w:val="20"/>
        </w:rPr>
        <w:t xml:space="preserve">. </w:t>
      </w:r>
    </w:p>
    <w:p w:rsidR="00B574F0" w:rsidRPr="002F1F37" w:rsidRDefault="00B574F0" w:rsidP="00FD3A30">
      <w:pPr>
        <w:ind w:left="1414"/>
        <w:jc w:val="both"/>
        <w:rPr>
          <w:rFonts w:ascii="Calibri" w:hAnsi="Calibri" w:cs="Calibri"/>
          <w:sz w:val="20"/>
          <w:szCs w:val="20"/>
        </w:rPr>
      </w:pPr>
    </w:p>
    <w:p w:rsidR="00B574F0" w:rsidRPr="002F1F37" w:rsidRDefault="00B574F0" w:rsidP="0050774C">
      <w:pPr>
        <w:numPr>
          <w:ilvl w:val="1"/>
          <w:numId w:val="30"/>
        </w:numPr>
        <w:ind w:left="1414" w:hanging="709"/>
        <w:jc w:val="both"/>
        <w:rPr>
          <w:rFonts w:ascii="Calibri" w:hAnsi="Calibri" w:cs="Calibri"/>
          <w:sz w:val="20"/>
          <w:szCs w:val="20"/>
        </w:rPr>
      </w:pPr>
      <w:r w:rsidRPr="002F1F37">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2F1F37">
        <w:rPr>
          <w:rFonts w:ascii="Calibri" w:hAnsi="Calibri" w:cs="Calibri"/>
          <w:sz w:val="20"/>
          <w:szCs w:val="20"/>
        </w:rPr>
        <w:t>-</w:t>
      </w:r>
      <w:r w:rsidRPr="002F1F37">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2F1F37" w:rsidRDefault="00B574F0">
      <w:pPr>
        <w:rPr>
          <w:rFonts w:ascii="Calibri" w:hAnsi="Calibri" w:cs="Calibri"/>
          <w:sz w:val="22"/>
          <w:szCs w:val="22"/>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60191174"/>
      <w:r w:rsidRPr="002F1F37">
        <w:rPr>
          <w:rFonts w:ascii="Calibri" w:hAnsi="Calibri" w:cs="Calibri"/>
          <w:kern w:val="28"/>
          <w:sz w:val="24"/>
          <w:szCs w:val="24"/>
          <w:lang w:val="cs-CZ"/>
        </w:rPr>
        <w:t>KRITÉRIA PRO HODNOCENÍ NABÍDEK</w:t>
      </w:r>
      <w:bookmarkEnd w:id="52"/>
    </w:p>
    <w:p w:rsidR="00B574F0" w:rsidRPr="002F1F37" w:rsidRDefault="00B574F0" w:rsidP="002363DF">
      <w:pPr>
        <w:ind w:left="1414"/>
        <w:jc w:val="both"/>
        <w:rPr>
          <w:rFonts w:ascii="Calibri" w:hAnsi="Calibri" w:cs="Calibri"/>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Základním hodnotícím kritériem je nejnižší nabídková cena v souladu s § 78 odst. 1 písm. b) ZVZ. Nabídky budou hodnoceny v souladu s </w:t>
      </w:r>
      <w:proofErr w:type="spellStart"/>
      <w:r w:rsidRPr="002F1F37">
        <w:rPr>
          <w:rFonts w:ascii="Calibri" w:hAnsi="Calibri" w:cs="Calibri"/>
          <w:sz w:val="20"/>
          <w:szCs w:val="20"/>
        </w:rPr>
        <w:t>ust</w:t>
      </w:r>
      <w:proofErr w:type="spellEnd"/>
      <w:r w:rsidRPr="002F1F37">
        <w:rPr>
          <w:rFonts w:ascii="Calibri" w:hAnsi="Calibri" w:cs="Calibri"/>
          <w:sz w:val="20"/>
          <w:szCs w:val="20"/>
        </w:rPr>
        <w:t>. § 79 ZVZ.</w:t>
      </w:r>
    </w:p>
    <w:p w:rsidR="00B574F0" w:rsidRPr="002F1F37" w:rsidRDefault="00B574F0" w:rsidP="002363DF">
      <w:pPr>
        <w:ind w:left="1414"/>
        <w:jc w:val="both"/>
        <w:rPr>
          <w:rFonts w:ascii="Calibri" w:hAnsi="Calibri" w:cs="Calibri"/>
          <w:sz w:val="20"/>
          <w:szCs w:val="20"/>
        </w:rPr>
      </w:pPr>
    </w:p>
    <w:p w:rsidR="003E327C" w:rsidRPr="002F1F37" w:rsidRDefault="00B574F0" w:rsidP="0050774C">
      <w:pPr>
        <w:pStyle w:val="Odstavecseseznamem"/>
        <w:numPr>
          <w:ilvl w:val="1"/>
          <w:numId w:val="30"/>
        </w:numPr>
        <w:ind w:left="1418" w:hanging="709"/>
        <w:jc w:val="both"/>
        <w:rPr>
          <w:rFonts w:ascii="Calibri" w:hAnsi="Calibri" w:cs="Calibri"/>
          <w:sz w:val="22"/>
          <w:szCs w:val="22"/>
        </w:rPr>
      </w:pPr>
      <w:r w:rsidRPr="002F1F37">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2F1F37">
        <w:rPr>
          <w:rFonts w:ascii="Calibri" w:hAnsi="Calibri" w:cs="Calibri"/>
          <w:sz w:val="20"/>
          <w:szCs w:val="20"/>
        </w:rPr>
        <w:t xml:space="preserve">označená jako Cena Díla bez DPH </w:t>
      </w:r>
      <w:r w:rsidRPr="002F1F37">
        <w:rPr>
          <w:rFonts w:ascii="Calibri" w:hAnsi="Calibri" w:cs="Calibri"/>
          <w:sz w:val="20"/>
          <w:szCs w:val="20"/>
        </w:rPr>
        <w:t xml:space="preserve">(vkládaná do těla závazného vzoru smlouvy). Jako výhodnější bude hodnocena taková celková výše nabídkové ceny bez DPH ve smyslu odst.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Pr="002F1F37" w:rsidRDefault="003E327C" w:rsidP="003E327C">
      <w:pPr>
        <w:ind w:left="2160"/>
        <w:jc w:val="both"/>
        <w:rPr>
          <w:rFonts w:ascii="Calibri" w:hAnsi="Calibri" w:cs="Calibri"/>
          <w:sz w:val="22"/>
          <w:szCs w:val="22"/>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60191175"/>
      <w:r w:rsidRPr="002F1F37">
        <w:rPr>
          <w:rFonts w:ascii="Calibri" w:hAnsi="Calibri" w:cs="Calibri"/>
          <w:kern w:val="28"/>
          <w:sz w:val="24"/>
          <w:szCs w:val="24"/>
          <w:lang w:val="cs-CZ"/>
        </w:rPr>
        <w:t>ZRUŠENÍ ZADÁVACÍHO ŘÍZENÍ</w:t>
      </w:r>
      <w:bookmarkEnd w:id="53"/>
    </w:p>
    <w:p w:rsidR="00B574F0" w:rsidRPr="002F1F37" w:rsidRDefault="00B574F0" w:rsidP="008F713B">
      <w:pPr>
        <w:ind w:left="1414"/>
        <w:jc w:val="both"/>
        <w:rPr>
          <w:rFonts w:ascii="Calibri" w:hAnsi="Calibri" w:cs="Calibri"/>
          <w:sz w:val="20"/>
          <w:szCs w:val="20"/>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Zrušení zadávacího řízení této veřejné zakázky upravuje § 84 ZVZ.  </w:t>
      </w:r>
    </w:p>
    <w:p w:rsidR="00B574F0" w:rsidRPr="002F1F37" w:rsidRDefault="00B574F0" w:rsidP="008F713B">
      <w:pPr>
        <w:ind w:left="1414"/>
        <w:jc w:val="both"/>
        <w:rPr>
          <w:rFonts w:ascii="Calibri" w:hAnsi="Calibri" w:cs="Calibri"/>
          <w:sz w:val="20"/>
          <w:szCs w:val="20"/>
        </w:rPr>
      </w:pPr>
    </w:p>
    <w:p w:rsidR="00B574F0" w:rsidRPr="002F1F37" w:rsidRDefault="00B574F0" w:rsidP="00F24A21">
      <w:pPr>
        <w:numPr>
          <w:ilvl w:val="1"/>
          <w:numId w:val="30"/>
        </w:numPr>
        <w:ind w:left="1418" w:hanging="709"/>
        <w:jc w:val="both"/>
        <w:rPr>
          <w:rFonts w:ascii="Calibri" w:hAnsi="Calibri" w:cs="Calibri"/>
          <w:sz w:val="20"/>
          <w:szCs w:val="20"/>
        </w:rPr>
      </w:pPr>
      <w:r w:rsidRPr="002F1F37">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2F1F37" w:rsidRDefault="00B574F0">
      <w:pPr>
        <w:jc w:val="both"/>
        <w:rPr>
          <w:rFonts w:ascii="Calibri" w:hAnsi="Calibri" w:cs="Calibri"/>
          <w:sz w:val="22"/>
          <w:szCs w:val="22"/>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60191176"/>
      <w:r w:rsidRPr="002F1F37">
        <w:rPr>
          <w:rFonts w:ascii="Calibri" w:hAnsi="Calibri" w:cs="Calibri"/>
          <w:kern w:val="28"/>
          <w:sz w:val="24"/>
          <w:szCs w:val="24"/>
          <w:lang w:val="cs-CZ"/>
        </w:rPr>
        <w:lastRenderedPageBreak/>
        <w:t>UZAVŘENÍ SMLOUVY</w:t>
      </w:r>
      <w:bookmarkEnd w:id="54"/>
    </w:p>
    <w:p w:rsidR="00B574F0" w:rsidRPr="002F1F37" w:rsidRDefault="00B574F0">
      <w:pPr>
        <w:rPr>
          <w:rFonts w:ascii="Calibri" w:hAnsi="Calibri" w:cs="Calibri"/>
          <w:sz w:val="22"/>
          <w:szCs w:val="22"/>
        </w:rPr>
      </w:pPr>
    </w:p>
    <w:p w:rsidR="00B574F0" w:rsidRPr="002F1F37" w:rsidRDefault="00B574F0" w:rsidP="00F24A21">
      <w:pPr>
        <w:pStyle w:val="Odstavecseseznamem"/>
        <w:numPr>
          <w:ilvl w:val="1"/>
          <w:numId w:val="30"/>
        </w:numPr>
        <w:ind w:left="1418" w:hanging="709"/>
        <w:jc w:val="both"/>
        <w:rPr>
          <w:rFonts w:ascii="Calibri" w:hAnsi="Calibri" w:cs="Calibri"/>
          <w:sz w:val="20"/>
          <w:szCs w:val="20"/>
        </w:rPr>
      </w:pPr>
      <w:r w:rsidRPr="002F1F37">
        <w:rPr>
          <w:rFonts w:ascii="Calibri" w:hAnsi="Calibri" w:cs="Calibri"/>
          <w:sz w:val="20"/>
          <w:szCs w:val="20"/>
        </w:rPr>
        <w:t xml:space="preserve">Uzavření Smlouvy s vybraným uchazečem upravuje </w:t>
      </w:r>
      <w:proofErr w:type="spellStart"/>
      <w:r w:rsidRPr="002F1F37">
        <w:rPr>
          <w:rFonts w:ascii="Calibri" w:hAnsi="Calibri" w:cs="Calibri"/>
          <w:sz w:val="20"/>
          <w:szCs w:val="20"/>
        </w:rPr>
        <w:t>ust</w:t>
      </w:r>
      <w:proofErr w:type="spellEnd"/>
      <w:r w:rsidRPr="002F1F37">
        <w:rPr>
          <w:rFonts w:ascii="Calibri" w:hAnsi="Calibri" w:cs="Calibri"/>
          <w:sz w:val="20"/>
          <w:szCs w:val="20"/>
        </w:rPr>
        <w:t>. § 82 ZVZ. Smlouva bude uzavřena ve formě uvedené v Dílu 2 této zadávací dokumentace s názvem Závazný vzor smlouvy.</w:t>
      </w:r>
    </w:p>
    <w:p w:rsidR="00B574F0" w:rsidRPr="002F1F37" w:rsidRDefault="00B574F0" w:rsidP="00983E1D">
      <w:pPr>
        <w:ind w:left="709"/>
        <w:jc w:val="both"/>
        <w:rPr>
          <w:rFonts w:ascii="Calibri" w:hAnsi="Calibri" w:cs="Calibri"/>
          <w:sz w:val="22"/>
          <w:szCs w:val="22"/>
        </w:rPr>
      </w:pPr>
    </w:p>
    <w:p w:rsidR="00CF6468" w:rsidRPr="002F1F37" w:rsidRDefault="00CF6468" w:rsidP="00983E1D">
      <w:pPr>
        <w:ind w:left="709"/>
        <w:jc w:val="both"/>
        <w:rPr>
          <w:rFonts w:ascii="Calibri" w:hAnsi="Calibri" w:cs="Calibri"/>
          <w:sz w:val="22"/>
          <w:szCs w:val="22"/>
        </w:rPr>
      </w:pPr>
    </w:p>
    <w:p w:rsidR="00B574F0" w:rsidRPr="002F1F37"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60191177"/>
      <w:r w:rsidRPr="002F1F37">
        <w:rPr>
          <w:rFonts w:ascii="Calibri" w:hAnsi="Calibri" w:cs="Calibri"/>
          <w:kern w:val="28"/>
          <w:sz w:val="24"/>
          <w:szCs w:val="24"/>
          <w:lang w:val="cs-CZ"/>
        </w:rPr>
        <w:t>PŘÍLOHY TĚCHTO POKYNŮ</w:t>
      </w:r>
      <w:bookmarkEnd w:id="55"/>
    </w:p>
    <w:p w:rsidR="00B574F0" w:rsidRPr="002F1F37"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2F1F37" w:rsidRPr="002F1F37" w:rsidTr="004345CD">
        <w:tc>
          <w:tcPr>
            <w:tcW w:w="2330" w:type="dxa"/>
          </w:tcPr>
          <w:p w:rsidR="00B574F0" w:rsidRPr="002F1F37" w:rsidRDefault="00B574F0" w:rsidP="00155F98">
            <w:pPr>
              <w:jc w:val="both"/>
              <w:rPr>
                <w:rFonts w:ascii="Calibri" w:hAnsi="Calibri" w:cs="Calibri"/>
                <w:sz w:val="20"/>
                <w:szCs w:val="20"/>
              </w:rPr>
            </w:pPr>
            <w:r w:rsidRPr="002F1F37">
              <w:rPr>
                <w:rFonts w:ascii="Calibri" w:hAnsi="Calibri" w:cs="Calibri"/>
                <w:sz w:val="20"/>
                <w:szCs w:val="20"/>
              </w:rPr>
              <w:t>Příloha č. 1</w:t>
            </w:r>
          </w:p>
        </w:tc>
        <w:tc>
          <w:tcPr>
            <w:tcW w:w="6958" w:type="dxa"/>
          </w:tcPr>
          <w:p w:rsidR="00B574F0" w:rsidRPr="002F1F37" w:rsidRDefault="00B574F0" w:rsidP="00E77582">
            <w:pPr>
              <w:jc w:val="both"/>
              <w:rPr>
                <w:rFonts w:ascii="Calibri" w:hAnsi="Calibri" w:cs="Calibri"/>
                <w:sz w:val="20"/>
                <w:szCs w:val="20"/>
              </w:rPr>
            </w:pPr>
            <w:r w:rsidRPr="002F1F37">
              <w:rPr>
                <w:rFonts w:ascii="Calibri" w:hAnsi="Calibri" w:cs="Calibri"/>
                <w:sz w:val="20"/>
                <w:szCs w:val="20"/>
              </w:rPr>
              <w:t>Vzorový formulář bankovní záruky za nabídku</w:t>
            </w:r>
          </w:p>
        </w:tc>
      </w:tr>
      <w:tr w:rsidR="002F1F37" w:rsidRPr="002F1F37" w:rsidTr="004345CD">
        <w:tc>
          <w:tcPr>
            <w:tcW w:w="2330" w:type="dxa"/>
          </w:tcPr>
          <w:p w:rsidR="00B574F0" w:rsidRPr="002F1F37" w:rsidRDefault="00B574F0" w:rsidP="00155F98">
            <w:pPr>
              <w:jc w:val="both"/>
              <w:rPr>
                <w:rFonts w:ascii="Calibri" w:hAnsi="Calibri" w:cs="Calibri"/>
                <w:sz w:val="20"/>
                <w:szCs w:val="20"/>
              </w:rPr>
            </w:pPr>
            <w:r w:rsidRPr="002F1F37">
              <w:rPr>
                <w:rFonts w:ascii="Calibri" w:hAnsi="Calibri" w:cs="Calibri"/>
                <w:sz w:val="20"/>
                <w:szCs w:val="20"/>
              </w:rPr>
              <w:t>Příloha č. 2</w:t>
            </w:r>
          </w:p>
        </w:tc>
        <w:tc>
          <w:tcPr>
            <w:tcW w:w="6958" w:type="dxa"/>
          </w:tcPr>
          <w:p w:rsidR="00B574F0" w:rsidRPr="002F1F37" w:rsidRDefault="004345CD" w:rsidP="00E77582">
            <w:pPr>
              <w:jc w:val="both"/>
              <w:rPr>
                <w:rFonts w:ascii="Calibri" w:hAnsi="Calibri" w:cs="Calibri"/>
                <w:sz w:val="20"/>
                <w:szCs w:val="20"/>
              </w:rPr>
            </w:pPr>
            <w:r w:rsidRPr="002F1F37">
              <w:rPr>
                <w:rFonts w:ascii="Calibri" w:hAnsi="Calibri" w:cs="Calibri"/>
                <w:sz w:val="20"/>
                <w:szCs w:val="20"/>
              </w:rPr>
              <w:t>Všeobecné informace o uchazeči</w:t>
            </w:r>
          </w:p>
        </w:tc>
      </w:tr>
      <w:tr w:rsidR="002F1F37" w:rsidRPr="002F1F37" w:rsidTr="004345CD">
        <w:tc>
          <w:tcPr>
            <w:tcW w:w="2330" w:type="dxa"/>
          </w:tcPr>
          <w:p w:rsidR="00B574F0" w:rsidRPr="002F1F37" w:rsidRDefault="00B574F0" w:rsidP="00155F98">
            <w:pPr>
              <w:jc w:val="both"/>
              <w:rPr>
                <w:rFonts w:ascii="Calibri" w:hAnsi="Calibri" w:cs="Calibri"/>
                <w:sz w:val="20"/>
                <w:szCs w:val="20"/>
              </w:rPr>
            </w:pPr>
            <w:r w:rsidRPr="002F1F37">
              <w:rPr>
                <w:rFonts w:ascii="Calibri" w:hAnsi="Calibri" w:cs="Calibri"/>
                <w:sz w:val="20"/>
                <w:szCs w:val="20"/>
              </w:rPr>
              <w:t>Příloha č. 3</w:t>
            </w:r>
          </w:p>
        </w:tc>
        <w:tc>
          <w:tcPr>
            <w:tcW w:w="6958" w:type="dxa"/>
          </w:tcPr>
          <w:p w:rsidR="00B574F0" w:rsidRPr="002F1F37" w:rsidRDefault="004345CD" w:rsidP="00E77582">
            <w:pPr>
              <w:jc w:val="both"/>
              <w:rPr>
                <w:rFonts w:ascii="Calibri" w:hAnsi="Calibri" w:cs="Calibri"/>
                <w:sz w:val="20"/>
                <w:szCs w:val="20"/>
              </w:rPr>
            </w:pPr>
            <w:r w:rsidRPr="002F1F37">
              <w:rPr>
                <w:rFonts w:ascii="Calibri" w:hAnsi="Calibri" w:cs="Calibri"/>
                <w:sz w:val="20"/>
                <w:szCs w:val="20"/>
              </w:rPr>
              <w:t>Zadání části prací subdodavatelům</w:t>
            </w:r>
          </w:p>
        </w:tc>
      </w:tr>
      <w:tr w:rsidR="002F1F37" w:rsidRPr="002F1F37" w:rsidTr="004345CD">
        <w:tc>
          <w:tcPr>
            <w:tcW w:w="2330" w:type="dxa"/>
          </w:tcPr>
          <w:p w:rsidR="004345CD" w:rsidRPr="002F1F37" w:rsidRDefault="004345CD" w:rsidP="00155F98">
            <w:pPr>
              <w:jc w:val="both"/>
              <w:rPr>
                <w:rFonts w:ascii="Calibri" w:hAnsi="Calibri" w:cs="Calibri"/>
                <w:sz w:val="20"/>
                <w:szCs w:val="20"/>
              </w:rPr>
            </w:pPr>
            <w:r w:rsidRPr="002F1F37">
              <w:rPr>
                <w:rFonts w:ascii="Calibri" w:hAnsi="Calibri" w:cs="Calibri"/>
                <w:sz w:val="20"/>
                <w:szCs w:val="20"/>
              </w:rPr>
              <w:t>Příloha č. 4</w:t>
            </w:r>
          </w:p>
        </w:tc>
        <w:tc>
          <w:tcPr>
            <w:tcW w:w="6958" w:type="dxa"/>
          </w:tcPr>
          <w:p w:rsidR="004345CD" w:rsidRPr="002F1F37" w:rsidRDefault="004345CD" w:rsidP="00F3085E">
            <w:pPr>
              <w:jc w:val="both"/>
              <w:rPr>
                <w:rFonts w:ascii="Calibri" w:hAnsi="Calibri" w:cs="Calibri"/>
                <w:b/>
                <w:bCs/>
                <w:sz w:val="20"/>
                <w:szCs w:val="20"/>
              </w:rPr>
            </w:pPr>
            <w:r w:rsidRPr="002F1F37">
              <w:rPr>
                <w:rFonts w:ascii="Calibri" w:hAnsi="Calibri" w:cs="Calibri"/>
                <w:sz w:val="20"/>
                <w:szCs w:val="20"/>
              </w:rPr>
              <w:t>Údaje o s</w:t>
            </w:r>
            <w:r w:rsidR="00F3085E" w:rsidRPr="002F1F37">
              <w:rPr>
                <w:rFonts w:ascii="Calibri" w:hAnsi="Calibri" w:cs="Calibri"/>
                <w:sz w:val="20"/>
                <w:szCs w:val="20"/>
              </w:rPr>
              <w:t>polečnosti</w:t>
            </w:r>
            <w:r w:rsidRPr="002F1F37">
              <w:rPr>
                <w:rFonts w:ascii="Calibri" w:hAnsi="Calibri" w:cs="Calibri"/>
                <w:sz w:val="20"/>
                <w:szCs w:val="20"/>
              </w:rPr>
              <w:t xml:space="preserve"> uchazečů podávajících nabídku společně</w:t>
            </w:r>
          </w:p>
        </w:tc>
      </w:tr>
      <w:tr w:rsidR="002F1F37" w:rsidRPr="002F1F37" w:rsidTr="004345CD">
        <w:tc>
          <w:tcPr>
            <w:tcW w:w="2330" w:type="dxa"/>
          </w:tcPr>
          <w:p w:rsidR="004345CD" w:rsidRPr="002F1F37" w:rsidRDefault="004345CD" w:rsidP="00155F98">
            <w:pPr>
              <w:jc w:val="both"/>
              <w:rPr>
                <w:rFonts w:ascii="Calibri" w:hAnsi="Calibri" w:cs="Calibri"/>
                <w:sz w:val="20"/>
                <w:szCs w:val="20"/>
              </w:rPr>
            </w:pPr>
            <w:r w:rsidRPr="002F1F37">
              <w:rPr>
                <w:rFonts w:ascii="Calibri" w:hAnsi="Calibri" w:cs="Calibri"/>
                <w:sz w:val="20"/>
                <w:szCs w:val="20"/>
              </w:rPr>
              <w:t>Příloha č. 5</w:t>
            </w:r>
          </w:p>
        </w:tc>
        <w:tc>
          <w:tcPr>
            <w:tcW w:w="6958" w:type="dxa"/>
          </w:tcPr>
          <w:p w:rsidR="004345CD" w:rsidRPr="002F1F37" w:rsidRDefault="004345CD" w:rsidP="00A81874">
            <w:pPr>
              <w:jc w:val="both"/>
              <w:rPr>
                <w:rFonts w:ascii="Calibri" w:hAnsi="Calibri" w:cs="Calibri"/>
                <w:b/>
                <w:bCs/>
                <w:sz w:val="20"/>
                <w:szCs w:val="20"/>
              </w:rPr>
            </w:pPr>
            <w:r w:rsidRPr="002F1F37">
              <w:rPr>
                <w:rFonts w:ascii="Calibri" w:hAnsi="Calibri" w:cs="Calibri"/>
                <w:sz w:val="20"/>
                <w:szCs w:val="20"/>
              </w:rPr>
              <w:t>Seznam významných služeb</w:t>
            </w:r>
          </w:p>
        </w:tc>
      </w:tr>
      <w:tr w:rsidR="002F1F37" w:rsidRPr="002F1F37" w:rsidTr="004345CD">
        <w:tc>
          <w:tcPr>
            <w:tcW w:w="2330" w:type="dxa"/>
          </w:tcPr>
          <w:p w:rsidR="004345CD" w:rsidRPr="002F1F37" w:rsidRDefault="004345CD" w:rsidP="00155F98">
            <w:pPr>
              <w:jc w:val="both"/>
              <w:rPr>
                <w:rFonts w:ascii="Calibri" w:hAnsi="Calibri" w:cs="Calibri"/>
                <w:sz w:val="20"/>
                <w:szCs w:val="20"/>
              </w:rPr>
            </w:pPr>
            <w:r w:rsidRPr="002F1F37">
              <w:rPr>
                <w:rFonts w:ascii="Calibri" w:hAnsi="Calibri" w:cs="Calibri"/>
                <w:sz w:val="20"/>
                <w:szCs w:val="20"/>
              </w:rPr>
              <w:t>Příloha č. 6</w:t>
            </w:r>
          </w:p>
        </w:tc>
        <w:tc>
          <w:tcPr>
            <w:tcW w:w="6958" w:type="dxa"/>
          </w:tcPr>
          <w:p w:rsidR="004345CD" w:rsidRPr="002F1F37" w:rsidRDefault="004345CD" w:rsidP="00943D8E">
            <w:pPr>
              <w:jc w:val="both"/>
              <w:rPr>
                <w:rFonts w:ascii="Calibri" w:hAnsi="Calibri" w:cs="Calibri"/>
                <w:sz w:val="20"/>
                <w:szCs w:val="20"/>
              </w:rPr>
            </w:pPr>
            <w:r w:rsidRPr="002F1F37">
              <w:rPr>
                <w:rFonts w:ascii="Calibri" w:hAnsi="Calibri" w:cs="Calibri"/>
                <w:sz w:val="20"/>
                <w:szCs w:val="20"/>
              </w:rPr>
              <w:t>Seznam vedoucího personálu dodavatele</w:t>
            </w:r>
          </w:p>
        </w:tc>
      </w:tr>
      <w:tr w:rsidR="002F1F37" w:rsidRPr="002F1F37" w:rsidTr="004345CD">
        <w:tc>
          <w:tcPr>
            <w:tcW w:w="2330" w:type="dxa"/>
          </w:tcPr>
          <w:p w:rsidR="004345CD" w:rsidRPr="002F1F37" w:rsidRDefault="004345CD" w:rsidP="00155F98">
            <w:pPr>
              <w:jc w:val="both"/>
              <w:rPr>
                <w:rFonts w:ascii="Calibri" w:hAnsi="Calibri" w:cs="Calibri"/>
                <w:sz w:val="20"/>
                <w:szCs w:val="20"/>
              </w:rPr>
            </w:pPr>
            <w:r w:rsidRPr="002F1F37">
              <w:rPr>
                <w:rFonts w:ascii="Calibri" w:hAnsi="Calibri" w:cs="Calibri"/>
                <w:sz w:val="20"/>
                <w:szCs w:val="20"/>
              </w:rPr>
              <w:t>Příloha č. 7</w:t>
            </w:r>
          </w:p>
        </w:tc>
        <w:tc>
          <w:tcPr>
            <w:tcW w:w="6958" w:type="dxa"/>
          </w:tcPr>
          <w:p w:rsidR="004345CD" w:rsidRPr="002F1F37" w:rsidRDefault="004345CD" w:rsidP="007F3290">
            <w:pPr>
              <w:jc w:val="both"/>
              <w:rPr>
                <w:rFonts w:ascii="Calibri" w:hAnsi="Calibri" w:cs="Calibri"/>
                <w:sz w:val="20"/>
                <w:szCs w:val="20"/>
              </w:rPr>
            </w:pPr>
            <w:r w:rsidRPr="002F1F37">
              <w:rPr>
                <w:rFonts w:ascii="Calibri" w:hAnsi="Calibri" w:cs="Calibri"/>
                <w:sz w:val="20"/>
                <w:szCs w:val="20"/>
              </w:rPr>
              <w:t>Vzor životopisu</w:t>
            </w:r>
          </w:p>
        </w:tc>
      </w:tr>
      <w:tr w:rsidR="002F1F37" w:rsidRPr="002F1F37" w:rsidTr="004345CD">
        <w:tc>
          <w:tcPr>
            <w:tcW w:w="2330" w:type="dxa"/>
          </w:tcPr>
          <w:p w:rsidR="004345CD" w:rsidRPr="002F1F37" w:rsidRDefault="004345CD" w:rsidP="00155F98">
            <w:pPr>
              <w:jc w:val="both"/>
              <w:rPr>
                <w:rFonts w:ascii="Calibri" w:hAnsi="Calibri" w:cs="Calibri"/>
                <w:sz w:val="20"/>
                <w:szCs w:val="20"/>
              </w:rPr>
            </w:pPr>
            <w:r w:rsidRPr="002F1F37">
              <w:rPr>
                <w:rFonts w:ascii="Calibri" w:hAnsi="Calibri" w:cs="Calibri"/>
                <w:sz w:val="20"/>
                <w:szCs w:val="20"/>
              </w:rPr>
              <w:t>Příloha č. 8</w:t>
            </w:r>
          </w:p>
        </w:tc>
        <w:tc>
          <w:tcPr>
            <w:tcW w:w="6958" w:type="dxa"/>
          </w:tcPr>
          <w:p w:rsidR="004345CD" w:rsidRPr="002F1F37" w:rsidRDefault="004345CD" w:rsidP="00646CAD">
            <w:pPr>
              <w:jc w:val="both"/>
              <w:rPr>
                <w:rFonts w:ascii="Calibri" w:hAnsi="Calibri" w:cs="Calibri"/>
                <w:sz w:val="20"/>
                <w:szCs w:val="20"/>
              </w:rPr>
            </w:pPr>
            <w:r w:rsidRPr="002F1F37">
              <w:rPr>
                <w:rFonts w:ascii="Calibri" w:hAnsi="Calibri" w:cs="Calibri"/>
                <w:sz w:val="20"/>
                <w:szCs w:val="20"/>
              </w:rPr>
              <w:t xml:space="preserve">Vzor čestného </w:t>
            </w:r>
            <w:r w:rsidR="00646CAD" w:rsidRPr="002F1F37">
              <w:rPr>
                <w:rFonts w:ascii="Calibri" w:hAnsi="Calibri" w:cs="Calibri"/>
                <w:sz w:val="20"/>
                <w:szCs w:val="20"/>
              </w:rPr>
              <w:t>p</w:t>
            </w:r>
            <w:r w:rsidRPr="002F1F37">
              <w:rPr>
                <w:rFonts w:ascii="Calibri" w:hAnsi="Calibri" w:cs="Calibri"/>
                <w:sz w:val="20"/>
                <w:szCs w:val="20"/>
              </w:rPr>
              <w:t>rohlášení o splnění základních kvalifikačních předpokladů</w:t>
            </w:r>
          </w:p>
        </w:tc>
      </w:tr>
      <w:tr w:rsidR="004345CD" w:rsidRPr="002F1F37" w:rsidTr="004345CD">
        <w:tc>
          <w:tcPr>
            <w:tcW w:w="2330" w:type="dxa"/>
          </w:tcPr>
          <w:p w:rsidR="004345CD" w:rsidRPr="002F1F37" w:rsidRDefault="004345CD" w:rsidP="00155F98">
            <w:pPr>
              <w:jc w:val="both"/>
              <w:rPr>
                <w:rFonts w:ascii="Calibri" w:hAnsi="Calibri" w:cs="Calibri"/>
                <w:sz w:val="20"/>
                <w:szCs w:val="20"/>
              </w:rPr>
            </w:pPr>
          </w:p>
        </w:tc>
        <w:tc>
          <w:tcPr>
            <w:tcW w:w="6958" w:type="dxa"/>
          </w:tcPr>
          <w:p w:rsidR="004345CD" w:rsidRPr="002F1F37" w:rsidRDefault="004345CD" w:rsidP="00E77582">
            <w:pPr>
              <w:jc w:val="both"/>
              <w:rPr>
                <w:rFonts w:ascii="Calibri" w:hAnsi="Calibri" w:cs="Calibri"/>
                <w:sz w:val="20"/>
                <w:szCs w:val="20"/>
              </w:rPr>
            </w:pPr>
          </w:p>
        </w:tc>
      </w:tr>
    </w:tbl>
    <w:p w:rsidR="00CF6468" w:rsidRPr="002F1F37" w:rsidRDefault="00CF6468" w:rsidP="006B3FDD">
      <w:pPr>
        <w:jc w:val="both"/>
        <w:rPr>
          <w:rFonts w:ascii="Calibri" w:hAnsi="Calibri" w:cs="Calibri"/>
          <w:sz w:val="22"/>
          <w:szCs w:val="22"/>
        </w:rPr>
      </w:pPr>
    </w:p>
    <w:p w:rsidR="00711B44" w:rsidRPr="002F1F37"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2F1F37" w:rsidRPr="002F1F37" w:rsidTr="00707A34">
        <w:tc>
          <w:tcPr>
            <w:tcW w:w="9288" w:type="dxa"/>
          </w:tcPr>
          <w:p w:rsidR="00711B44" w:rsidRPr="002F1F37" w:rsidRDefault="00B574F0" w:rsidP="0050774C">
            <w:pPr>
              <w:rPr>
                <w:rFonts w:ascii="Calibri" w:hAnsi="Calibri" w:cs="Calibri"/>
                <w:sz w:val="20"/>
                <w:szCs w:val="20"/>
              </w:rPr>
            </w:pPr>
            <w:r w:rsidRPr="002F1F37">
              <w:rPr>
                <w:rFonts w:ascii="Calibri" w:hAnsi="Calibri" w:cs="Calibri"/>
                <w:sz w:val="22"/>
                <w:szCs w:val="22"/>
              </w:rPr>
              <w:t>V Praze dne</w:t>
            </w:r>
            <w:r w:rsidR="00932110" w:rsidRPr="002F1F37">
              <w:rPr>
                <w:rFonts w:ascii="Calibri" w:hAnsi="Calibri" w:cs="Calibri"/>
                <w:sz w:val="20"/>
                <w:szCs w:val="20"/>
              </w:rPr>
              <w:t xml:space="preserve">                                                       </w:t>
            </w:r>
          </w:p>
          <w:p w:rsidR="00711B44" w:rsidRPr="002F1F37" w:rsidRDefault="00711B44" w:rsidP="0050774C">
            <w:pPr>
              <w:rPr>
                <w:rFonts w:ascii="Calibri" w:hAnsi="Calibri" w:cs="Calibri"/>
                <w:sz w:val="20"/>
                <w:szCs w:val="20"/>
              </w:rPr>
            </w:pPr>
          </w:p>
          <w:p w:rsidR="00B60237" w:rsidRPr="002F1F37" w:rsidRDefault="00B60237" w:rsidP="0050774C">
            <w:pPr>
              <w:rPr>
                <w:rFonts w:ascii="Calibri" w:hAnsi="Calibri" w:cs="Calibri"/>
                <w:sz w:val="20"/>
                <w:szCs w:val="20"/>
              </w:rPr>
            </w:pPr>
          </w:p>
          <w:p w:rsidR="00F903C9" w:rsidRPr="002F1F37" w:rsidRDefault="00F903C9" w:rsidP="0050774C">
            <w:pPr>
              <w:rPr>
                <w:rFonts w:ascii="Calibri" w:hAnsi="Calibri" w:cs="Calibri"/>
                <w:sz w:val="20"/>
                <w:szCs w:val="20"/>
              </w:rPr>
            </w:pPr>
          </w:p>
          <w:p w:rsidR="00B574F0" w:rsidRPr="002F1F37" w:rsidRDefault="00711B44" w:rsidP="0050774C">
            <w:pPr>
              <w:rPr>
                <w:rFonts w:ascii="Calibri" w:hAnsi="Calibri" w:cs="Calibri"/>
                <w:sz w:val="20"/>
                <w:szCs w:val="20"/>
              </w:rPr>
            </w:pPr>
            <w:r w:rsidRPr="002F1F37">
              <w:rPr>
                <w:rFonts w:ascii="Calibri" w:hAnsi="Calibri" w:cs="Calibri"/>
                <w:sz w:val="20"/>
                <w:szCs w:val="20"/>
              </w:rPr>
              <w:t xml:space="preserve">                                                         </w:t>
            </w:r>
            <w:r w:rsidR="00932110" w:rsidRPr="002F1F37">
              <w:rPr>
                <w:rFonts w:ascii="Calibri" w:hAnsi="Calibri" w:cs="Calibri"/>
                <w:sz w:val="20"/>
                <w:szCs w:val="20"/>
              </w:rPr>
              <w:t xml:space="preserve">    </w:t>
            </w:r>
            <w:r w:rsidR="00F249E1" w:rsidRPr="002F1F37">
              <w:rPr>
                <w:rFonts w:ascii="Calibri" w:hAnsi="Calibri" w:cs="Calibri"/>
                <w:sz w:val="20"/>
                <w:szCs w:val="20"/>
              </w:rPr>
              <w:t>…………………….</w:t>
            </w:r>
            <w:r w:rsidR="00B574F0" w:rsidRPr="002F1F37">
              <w:rPr>
                <w:rFonts w:ascii="Calibri" w:hAnsi="Calibri" w:cs="Calibri"/>
                <w:sz w:val="20"/>
                <w:szCs w:val="20"/>
              </w:rPr>
              <w:t>…………………………………………….</w:t>
            </w:r>
          </w:p>
        </w:tc>
      </w:tr>
      <w:tr w:rsidR="002F1F37" w:rsidRPr="002F1F37" w:rsidTr="00707A34">
        <w:tc>
          <w:tcPr>
            <w:tcW w:w="9288" w:type="dxa"/>
          </w:tcPr>
          <w:p w:rsidR="00F249E1" w:rsidRPr="002F1F37" w:rsidRDefault="00F249E1" w:rsidP="00DD4C21">
            <w:pPr>
              <w:jc w:val="center"/>
              <w:rPr>
                <w:rFonts w:ascii="Calibri" w:hAnsi="Calibri" w:cs="Calibri"/>
                <w:b/>
                <w:bCs/>
                <w:sz w:val="20"/>
                <w:szCs w:val="20"/>
              </w:rPr>
            </w:pPr>
            <w:r w:rsidRPr="002F1F37">
              <w:rPr>
                <w:rFonts w:ascii="Calibri" w:hAnsi="Calibri" w:cs="Calibri"/>
                <w:b/>
                <w:bCs/>
                <w:sz w:val="20"/>
                <w:szCs w:val="20"/>
              </w:rPr>
              <w:t>Ing. Mojmír Nejezchleb</w:t>
            </w:r>
          </w:p>
        </w:tc>
      </w:tr>
      <w:tr w:rsidR="002F1F37" w:rsidRPr="002F1F37" w:rsidTr="00707A34">
        <w:tc>
          <w:tcPr>
            <w:tcW w:w="9288" w:type="dxa"/>
          </w:tcPr>
          <w:p w:rsidR="00F249E1" w:rsidRPr="002F1F37" w:rsidRDefault="00F249E1" w:rsidP="00DD4C21">
            <w:pPr>
              <w:jc w:val="center"/>
              <w:rPr>
                <w:rFonts w:ascii="Calibri" w:hAnsi="Calibri" w:cs="Calibri"/>
                <w:b/>
                <w:bCs/>
                <w:sz w:val="20"/>
                <w:szCs w:val="20"/>
              </w:rPr>
            </w:pPr>
            <w:r w:rsidRPr="002F1F37">
              <w:rPr>
                <w:rFonts w:ascii="Calibri" w:hAnsi="Calibri" w:cs="Calibri"/>
                <w:b/>
                <w:bCs/>
                <w:sz w:val="20"/>
                <w:szCs w:val="20"/>
              </w:rPr>
              <w:t>náměstek GŘ pro modernizaci dráhy</w:t>
            </w:r>
          </w:p>
          <w:p w:rsidR="00F249E1" w:rsidRPr="002F1F37" w:rsidRDefault="00F249E1" w:rsidP="00DD4C21">
            <w:pPr>
              <w:jc w:val="center"/>
              <w:rPr>
                <w:rFonts w:ascii="Calibri" w:hAnsi="Calibri" w:cs="Calibri"/>
                <w:b/>
                <w:bCs/>
                <w:sz w:val="20"/>
                <w:szCs w:val="20"/>
              </w:rPr>
            </w:pPr>
            <w:r w:rsidRPr="002F1F37">
              <w:rPr>
                <w:rFonts w:ascii="Calibri" w:hAnsi="Calibri" w:cs="Calibri"/>
                <w:b/>
                <w:bCs/>
                <w:sz w:val="20"/>
                <w:szCs w:val="20"/>
              </w:rPr>
              <w:t>na základě „Pověření“ č. 1616 z 12.07.2013</w:t>
            </w:r>
          </w:p>
        </w:tc>
      </w:tr>
      <w:tr w:rsidR="002F1F37" w:rsidRPr="002F1F37" w:rsidTr="00707A34">
        <w:tc>
          <w:tcPr>
            <w:tcW w:w="9288" w:type="dxa"/>
          </w:tcPr>
          <w:p w:rsidR="00F249E1" w:rsidRPr="002F1F37" w:rsidRDefault="00F249E1" w:rsidP="00DD4C21">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F249E1" w:rsidRPr="002F1F37" w:rsidRDefault="00F249E1" w:rsidP="00DD4C21">
            <w:pPr>
              <w:jc w:val="center"/>
              <w:rPr>
                <w:rFonts w:ascii="Calibri" w:hAnsi="Calibri" w:cs="Calibri"/>
                <w:b/>
                <w:bCs/>
                <w:sz w:val="20"/>
                <w:szCs w:val="20"/>
              </w:rPr>
            </w:pPr>
            <w:r w:rsidRPr="002F1F37">
              <w:rPr>
                <w:rFonts w:ascii="Calibri" w:hAnsi="Calibri" w:cs="Calibri"/>
                <w:b/>
                <w:bCs/>
                <w:sz w:val="20"/>
                <w:szCs w:val="20"/>
              </w:rPr>
              <w:t>státní organizace</w:t>
            </w:r>
          </w:p>
        </w:tc>
      </w:tr>
    </w:tbl>
    <w:p w:rsidR="00646CAD" w:rsidRPr="002F1F37" w:rsidRDefault="00CF6468" w:rsidP="00CF6468">
      <w:pPr>
        <w:rPr>
          <w:rFonts w:ascii="Calibri" w:hAnsi="Calibri" w:cs="Calibri"/>
          <w:b/>
          <w:bCs/>
          <w:sz w:val="22"/>
          <w:szCs w:val="22"/>
        </w:rPr>
      </w:pPr>
      <w:r w:rsidRPr="002F1F37">
        <w:rPr>
          <w:rFonts w:ascii="Calibri" w:hAnsi="Calibri" w:cs="Calibri"/>
          <w:b/>
          <w:bCs/>
          <w:sz w:val="22"/>
          <w:szCs w:val="22"/>
        </w:rPr>
        <w:br w:type="page"/>
      </w:r>
    </w:p>
    <w:p w:rsidR="00B574F0" w:rsidRPr="002F1F37" w:rsidRDefault="00B574F0" w:rsidP="00AA1E1E">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1 </w:t>
      </w:r>
    </w:p>
    <w:p w:rsidR="00B574F0" w:rsidRPr="002F1F37" w:rsidRDefault="00B574F0" w:rsidP="00AA1E1E">
      <w:pPr>
        <w:pStyle w:val="Section"/>
        <w:widowControl/>
        <w:spacing w:line="240" w:lineRule="auto"/>
        <w:rPr>
          <w:rFonts w:ascii="Calibri" w:hAnsi="Calibri" w:cs="Calibri"/>
          <w:sz w:val="22"/>
          <w:szCs w:val="22"/>
        </w:rPr>
      </w:pPr>
      <w:r w:rsidRPr="002F1F37">
        <w:rPr>
          <w:rFonts w:ascii="Calibri" w:hAnsi="Calibri" w:cs="Calibri"/>
          <w:bCs w:val="0"/>
          <w:sz w:val="22"/>
          <w:szCs w:val="22"/>
        </w:rPr>
        <w:t>Vzorový formulář bankovní záruky za nabídku</w:t>
      </w:r>
    </w:p>
    <w:p w:rsidR="00B574F0" w:rsidRPr="002F1F37" w:rsidRDefault="00B574F0" w:rsidP="00AA1E1E">
      <w:pPr>
        <w:rPr>
          <w:rFonts w:ascii="Calibri" w:hAnsi="Calibri" w:cs="Calibri"/>
          <w:sz w:val="20"/>
          <w:szCs w:val="20"/>
        </w:rPr>
      </w:pPr>
    </w:p>
    <w:p w:rsidR="00B574F0" w:rsidRPr="002F1F37" w:rsidRDefault="00B574F0" w:rsidP="00BA5633">
      <w:pPr>
        <w:jc w:val="center"/>
        <w:rPr>
          <w:rFonts w:ascii="Calibri" w:hAnsi="Calibri" w:cs="Calibri"/>
          <w:b/>
          <w:bCs/>
          <w:sz w:val="20"/>
          <w:szCs w:val="20"/>
        </w:rPr>
      </w:pPr>
      <w:r w:rsidRPr="002F1F37">
        <w:rPr>
          <w:rFonts w:ascii="Calibri" w:hAnsi="Calibri" w:cs="Calibri"/>
          <w:b/>
          <w:bCs/>
          <w:sz w:val="20"/>
          <w:szCs w:val="20"/>
          <w:highlight w:val="yellow"/>
        </w:rPr>
        <w:t>Přesná identifikace veřejné zakázky</w:t>
      </w:r>
    </w:p>
    <w:p w:rsidR="00B574F0" w:rsidRPr="002F1F37" w:rsidRDefault="00B574F0" w:rsidP="00AA1E1E">
      <w:pPr>
        <w:rPr>
          <w:rFonts w:ascii="Calibri" w:hAnsi="Calibri" w:cs="Calibri"/>
          <w:sz w:val="20"/>
          <w:szCs w:val="20"/>
        </w:rPr>
      </w:pPr>
    </w:p>
    <w:p w:rsidR="00B574F0" w:rsidRPr="002F1F37" w:rsidRDefault="00B574F0" w:rsidP="00AA1E1E">
      <w:pPr>
        <w:jc w:val="center"/>
        <w:rPr>
          <w:rFonts w:ascii="Calibri" w:hAnsi="Calibri" w:cs="Calibri"/>
          <w:sz w:val="20"/>
          <w:szCs w:val="20"/>
        </w:rPr>
      </w:pPr>
    </w:p>
    <w:p w:rsidR="00B574F0" w:rsidRPr="002F1F37" w:rsidRDefault="00B574F0" w:rsidP="00AA1E1E">
      <w:pPr>
        <w:jc w:val="both"/>
        <w:rPr>
          <w:rFonts w:ascii="Calibri" w:hAnsi="Calibri" w:cs="Calibri"/>
          <w:sz w:val="20"/>
          <w:szCs w:val="20"/>
        </w:rPr>
      </w:pPr>
      <w:r w:rsidRPr="002F1F37">
        <w:rPr>
          <w:rFonts w:ascii="Calibri" w:hAnsi="Calibri" w:cs="Calibri"/>
          <w:sz w:val="20"/>
          <w:szCs w:val="20"/>
        </w:rPr>
        <w:t>Název a adresa příjemce:   Správa železniční dopravní cesty, státní organizace,</w:t>
      </w:r>
    </w:p>
    <w:p w:rsidR="00B574F0" w:rsidRPr="002F1F37" w:rsidRDefault="00B574F0" w:rsidP="00AA1E1E">
      <w:pPr>
        <w:jc w:val="both"/>
        <w:rPr>
          <w:rFonts w:ascii="Calibri" w:hAnsi="Calibri" w:cs="Calibri"/>
          <w:sz w:val="20"/>
          <w:szCs w:val="20"/>
        </w:rPr>
      </w:pPr>
      <w:r w:rsidRPr="002F1F37">
        <w:rPr>
          <w:rFonts w:ascii="Calibri" w:hAnsi="Calibri" w:cs="Calibri"/>
          <w:sz w:val="20"/>
          <w:szCs w:val="20"/>
        </w:rPr>
        <w:t xml:space="preserve">                                             se sídlem Praha 1, Nové Město, Dlážděná 1003/7, PSČ 110 00     </w:t>
      </w:r>
    </w:p>
    <w:p w:rsidR="00B574F0" w:rsidRPr="002F1F37" w:rsidRDefault="00B574F0" w:rsidP="00AA1E1E">
      <w:pPr>
        <w:jc w:val="both"/>
        <w:rPr>
          <w:rFonts w:ascii="Calibri" w:hAnsi="Calibri" w:cs="Calibri"/>
          <w:sz w:val="20"/>
          <w:szCs w:val="20"/>
        </w:rPr>
      </w:pPr>
    </w:p>
    <w:p w:rsidR="00B574F0" w:rsidRPr="002F1F37" w:rsidRDefault="00B574F0" w:rsidP="00BA5633">
      <w:pPr>
        <w:autoSpaceDE w:val="0"/>
        <w:autoSpaceDN w:val="0"/>
        <w:adjustRightInd w:val="0"/>
        <w:spacing w:after="120" w:line="320" w:lineRule="atLeast"/>
        <w:jc w:val="both"/>
        <w:rPr>
          <w:rFonts w:ascii="Calibri" w:hAnsi="Calibri" w:cs="Calibri"/>
          <w:b/>
          <w:bCs/>
          <w:sz w:val="20"/>
          <w:szCs w:val="20"/>
        </w:rPr>
      </w:pPr>
      <w:r w:rsidRPr="002F1F37">
        <w:rPr>
          <w:rFonts w:ascii="Calibri" w:hAnsi="Calibri" w:cs="Calibri"/>
          <w:sz w:val="20"/>
          <w:szCs w:val="20"/>
        </w:rPr>
        <w:t xml:space="preserve">Byli jsme informováni, že </w:t>
      </w:r>
      <w:r w:rsidRPr="002F1F37">
        <w:rPr>
          <w:rFonts w:ascii="Calibri" w:hAnsi="Calibri" w:cs="Calibri"/>
          <w:b/>
          <w:bCs/>
          <w:sz w:val="20"/>
          <w:szCs w:val="20"/>
          <w:highlight w:val="yellow"/>
        </w:rPr>
        <w:t>[DOPLNÍ UCHAZEČ]</w:t>
      </w:r>
      <w:r w:rsidRPr="002F1F37">
        <w:rPr>
          <w:rFonts w:ascii="Calibri" w:hAnsi="Calibri" w:cs="Calibri"/>
          <w:i/>
          <w:iCs/>
          <w:sz w:val="20"/>
          <w:szCs w:val="20"/>
        </w:rPr>
        <w:t xml:space="preserve"> </w:t>
      </w:r>
      <w:r w:rsidRPr="002F1F37">
        <w:rPr>
          <w:rFonts w:ascii="Calibri" w:hAnsi="Calibri" w:cs="Calibri"/>
          <w:sz w:val="20"/>
          <w:szCs w:val="20"/>
        </w:rPr>
        <w:t>(dále jen „</w:t>
      </w:r>
      <w:r w:rsidRPr="002F1F37">
        <w:rPr>
          <w:rFonts w:ascii="Calibri" w:hAnsi="Calibri" w:cs="Calibri"/>
          <w:b/>
          <w:bCs/>
          <w:sz w:val="20"/>
          <w:szCs w:val="20"/>
        </w:rPr>
        <w:t>uchazeč</w:t>
      </w:r>
      <w:r w:rsidRPr="002F1F37">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2F1F37" w:rsidRDefault="00B574F0" w:rsidP="00AA1E1E">
      <w:pPr>
        <w:spacing w:before="120"/>
        <w:jc w:val="both"/>
        <w:rPr>
          <w:rFonts w:ascii="Calibri" w:hAnsi="Calibri" w:cs="Calibri"/>
          <w:sz w:val="20"/>
          <w:szCs w:val="20"/>
        </w:rPr>
      </w:pPr>
      <w:r w:rsidRPr="002F1F37">
        <w:rPr>
          <w:rFonts w:ascii="Calibri" w:hAnsi="Calibri" w:cs="Calibri"/>
          <w:sz w:val="20"/>
          <w:szCs w:val="20"/>
        </w:rPr>
        <w:t xml:space="preserve">Na žádost uchazeče, se my,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Kč („garantovaná částka“, slovy: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korun českých), obdržíme-li od Vás písemnou žádost k zaplacení, která bude obsahovat i Vaše písemné prohlášení, že:</w:t>
      </w:r>
    </w:p>
    <w:p w:rsidR="00B574F0" w:rsidRPr="002F1F37"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2F1F37">
        <w:rPr>
          <w:rFonts w:ascii="Calibri" w:hAnsi="Calibri" w:cs="Calibri"/>
          <w:sz w:val="20"/>
          <w:szCs w:val="20"/>
        </w:rPr>
        <w:t>uchazeč v rozporu se zákonem nebo zadávacími podmínkami předmětné veřejné zakázky zrušil nebo bez Vašeho souhlasu změnil svou nabídku, nebo</w:t>
      </w:r>
    </w:p>
    <w:p w:rsidR="00B574F0" w:rsidRPr="002F1F37"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2F1F37">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2F1F37" w:rsidRDefault="00B574F0" w:rsidP="00AA1E1E">
      <w:pPr>
        <w:spacing w:before="120"/>
        <w:jc w:val="both"/>
        <w:rPr>
          <w:rFonts w:ascii="Calibri" w:hAnsi="Calibri" w:cs="Calibri"/>
          <w:sz w:val="20"/>
          <w:szCs w:val="20"/>
        </w:rPr>
      </w:pPr>
      <w:r w:rsidRPr="002F1F37">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2F1F37">
        <w:rPr>
          <w:rFonts w:ascii="Calibri" w:hAnsi="Calibri" w:cs="Calibri"/>
          <w:b/>
          <w:bCs/>
          <w:sz w:val="20"/>
          <w:szCs w:val="20"/>
          <w:highlight w:val="yellow"/>
        </w:rPr>
        <w:t>[DOPLNÍ UCHAZEČ]</w:t>
      </w:r>
      <w:r w:rsidRPr="002F1F37">
        <w:rPr>
          <w:rFonts w:ascii="Calibri" w:hAnsi="Calibri" w:cs="Calibri"/>
          <w:i/>
          <w:iCs/>
          <w:sz w:val="20"/>
          <w:szCs w:val="20"/>
        </w:rPr>
        <w:t xml:space="preserve"> </w:t>
      </w:r>
      <w:r w:rsidRPr="002F1F37">
        <w:rPr>
          <w:rFonts w:ascii="Calibri" w:hAnsi="Calibri" w:cs="Calibri"/>
          <w:sz w:val="20"/>
          <w:szCs w:val="20"/>
        </w:rPr>
        <w:t>(„datum ukončení platnosti“), kdy skončí platnost této záruky, nebude-li její platnost prodloužena, a bude nám navrácena, nebo před tímto datem.</w:t>
      </w:r>
    </w:p>
    <w:p w:rsidR="00B574F0" w:rsidRPr="002F1F37" w:rsidRDefault="00B574F0" w:rsidP="00AA1E1E">
      <w:pPr>
        <w:spacing w:before="120"/>
        <w:jc w:val="both"/>
        <w:rPr>
          <w:rFonts w:ascii="Calibri" w:hAnsi="Calibri" w:cs="Calibri"/>
          <w:sz w:val="20"/>
          <w:szCs w:val="20"/>
        </w:rPr>
      </w:pPr>
      <w:r w:rsidRPr="002F1F37">
        <w:rPr>
          <w:rFonts w:ascii="Calibri" w:hAnsi="Calibri" w:cs="Calibri"/>
          <w:sz w:val="20"/>
          <w:szCs w:val="20"/>
        </w:rPr>
        <w:t xml:space="preserve">Tato bankovní záruka a právní vztahy z ní případně vzniklé se řídí právem České republiky. </w:t>
      </w:r>
    </w:p>
    <w:p w:rsidR="00B574F0" w:rsidRPr="002F1F37" w:rsidRDefault="00B574F0" w:rsidP="00AA1E1E">
      <w:pPr>
        <w:jc w:val="both"/>
        <w:rPr>
          <w:rFonts w:ascii="Calibri" w:hAnsi="Calibri" w:cs="Calibri"/>
          <w:sz w:val="20"/>
          <w:szCs w:val="20"/>
        </w:rPr>
      </w:pPr>
    </w:p>
    <w:p w:rsidR="00B574F0" w:rsidRPr="002F1F37"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2F1F37" w:rsidRPr="002F1F37">
        <w:tc>
          <w:tcPr>
            <w:tcW w:w="1242" w:type="dxa"/>
          </w:tcPr>
          <w:p w:rsidR="00B574F0" w:rsidRPr="002F1F37" w:rsidRDefault="00B574F0" w:rsidP="00EC155B">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B574F0" w:rsidRPr="002F1F37" w:rsidRDefault="00B574F0" w:rsidP="00EC155B">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B574F0" w:rsidRPr="002F1F37">
        <w:tc>
          <w:tcPr>
            <w:tcW w:w="1242" w:type="dxa"/>
          </w:tcPr>
          <w:p w:rsidR="00B574F0" w:rsidRPr="002F1F37" w:rsidRDefault="00B574F0" w:rsidP="00EC155B">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B574F0" w:rsidRPr="002F1F37" w:rsidRDefault="00B574F0" w:rsidP="00EC155B">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B67D76" w:rsidRPr="002F1F37" w:rsidRDefault="00B67D76" w:rsidP="00B67D76">
      <w:pPr>
        <w:pStyle w:val="Zkladntextodsazen"/>
        <w:ind w:left="0"/>
        <w:rPr>
          <w:rFonts w:ascii="Calibri" w:hAnsi="Calibri" w:cs="Calibri"/>
          <w:sz w:val="20"/>
          <w:szCs w:val="20"/>
        </w:rPr>
      </w:pPr>
    </w:p>
    <w:p w:rsidR="00B67D76" w:rsidRPr="002F1F37" w:rsidRDefault="00B67D76" w:rsidP="00B67D76">
      <w:pPr>
        <w:pStyle w:val="Zkladntextodsazen"/>
        <w:ind w:left="0"/>
        <w:rPr>
          <w:rFonts w:ascii="Calibri" w:hAnsi="Calibri" w:cs="Calibri"/>
          <w:sz w:val="20"/>
          <w:szCs w:val="20"/>
        </w:rPr>
      </w:pPr>
    </w:p>
    <w:p w:rsidR="00B67D76" w:rsidRPr="002F1F37" w:rsidRDefault="00B67D76" w:rsidP="00B67D76">
      <w:pPr>
        <w:pStyle w:val="Zkladntextodsazen"/>
        <w:ind w:left="0"/>
        <w:rPr>
          <w:rFonts w:ascii="Calibri" w:hAnsi="Calibri" w:cs="Calibri"/>
          <w:sz w:val="20"/>
          <w:szCs w:val="20"/>
        </w:rPr>
      </w:pPr>
      <w:r w:rsidRPr="002F1F37">
        <w:rPr>
          <w:rFonts w:ascii="Calibri" w:hAnsi="Calibri" w:cs="Calibri"/>
          <w:sz w:val="20"/>
          <w:szCs w:val="20"/>
        </w:rPr>
        <w:t>Podpis osoby oprávněné jednat za bankovní instituci:</w:t>
      </w:r>
    </w:p>
    <w:p w:rsidR="00B67D76" w:rsidRPr="002F1F37" w:rsidRDefault="00B67D76" w:rsidP="00B67D76">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2F1F37" w:rsidTr="00D72EBD">
        <w:trPr>
          <w:trHeight w:hRule="exact" w:val="567"/>
        </w:trPr>
        <w:tc>
          <w:tcPr>
            <w:tcW w:w="2268" w:type="dxa"/>
            <w:shd w:val="pct5" w:color="auto" w:fill="FFFFFF"/>
            <w:vAlign w:val="center"/>
          </w:tcPr>
          <w:p w:rsidR="00B67D76" w:rsidRPr="002F1F37" w:rsidRDefault="00B67D76" w:rsidP="00D72EBD">
            <w:pPr>
              <w:rPr>
                <w:rFonts w:ascii="Calibri" w:hAnsi="Calibri" w:cs="Calibri"/>
                <w:sz w:val="20"/>
                <w:szCs w:val="20"/>
              </w:rPr>
            </w:pPr>
            <w:r w:rsidRPr="002F1F37">
              <w:rPr>
                <w:rFonts w:ascii="Calibri" w:hAnsi="Calibri" w:cs="Calibri"/>
                <w:sz w:val="20"/>
                <w:szCs w:val="20"/>
              </w:rPr>
              <w:t>Jméno</w:t>
            </w:r>
          </w:p>
        </w:tc>
        <w:tc>
          <w:tcPr>
            <w:tcW w:w="4387" w:type="dxa"/>
            <w:vAlign w:val="center"/>
          </w:tcPr>
          <w:p w:rsidR="00B67D76" w:rsidRPr="002F1F37" w:rsidRDefault="00B67D76" w:rsidP="00D72EBD">
            <w:pPr>
              <w:rPr>
                <w:rFonts w:ascii="Calibri" w:hAnsi="Calibri" w:cs="Calibri"/>
                <w:sz w:val="20"/>
                <w:szCs w:val="20"/>
              </w:rPr>
            </w:pPr>
          </w:p>
        </w:tc>
      </w:tr>
      <w:tr w:rsidR="00B67D76" w:rsidRPr="002F1F37" w:rsidTr="00D72EBD">
        <w:trPr>
          <w:trHeight w:hRule="exact" w:val="567"/>
        </w:trPr>
        <w:tc>
          <w:tcPr>
            <w:tcW w:w="2268" w:type="dxa"/>
            <w:shd w:val="pct5" w:color="auto" w:fill="FFFFFF"/>
            <w:vAlign w:val="center"/>
          </w:tcPr>
          <w:p w:rsidR="00B67D76" w:rsidRPr="002F1F37" w:rsidRDefault="00B67D76" w:rsidP="00D72EBD">
            <w:pPr>
              <w:rPr>
                <w:rFonts w:ascii="Calibri" w:hAnsi="Calibri" w:cs="Calibri"/>
                <w:sz w:val="20"/>
                <w:szCs w:val="20"/>
              </w:rPr>
            </w:pPr>
            <w:r w:rsidRPr="002F1F37">
              <w:rPr>
                <w:rFonts w:ascii="Calibri" w:hAnsi="Calibri" w:cs="Calibri"/>
                <w:sz w:val="20"/>
                <w:szCs w:val="20"/>
              </w:rPr>
              <w:t>Podpis</w:t>
            </w:r>
          </w:p>
        </w:tc>
        <w:tc>
          <w:tcPr>
            <w:tcW w:w="4387" w:type="dxa"/>
            <w:vAlign w:val="center"/>
          </w:tcPr>
          <w:p w:rsidR="00B67D76" w:rsidRPr="002F1F37" w:rsidRDefault="00B67D76" w:rsidP="00D72EBD">
            <w:pPr>
              <w:rPr>
                <w:rFonts w:ascii="Calibri" w:hAnsi="Calibri" w:cs="Calibri"/>
                <w:sz w:val="20"/>
                <w:szCs w:val="20"/>
              </w:rPr>
            </w:pPr>
          </w:p>
        </w:tc>
      </w:tr>
    </w:tbl>
    <w:p w:rsidR="00B67D76" w:rsidRPr="002F1F37" w:rsidRDefault="00B67D76" w:rsidP="00B67D76">
      <w:pPr>
        <w:rPr>
          <w:rFonts w:ascii="Calibri" w:hAnsi="Calibri" w:cs="Calibri"/>
          <w:sz w:val="22"/>
          <w:szCs w:val="22"/>
          <w:highlight w:val="yellow"/>
        </w:rPr>
      </w:pPr>
    </w:p>
    <w:p w:rsidR="00B574F0" w:rsidRPr="002F1F37" w:rsidRDefault="00B574F0" w:rsidP="00AA1E1E">
      <w:pPr>
        <w:rPr>
          <w:rFonts w:ascii="Calibri" w:hAnsi="Calibri" w:cs="Calibri"/>
          <w:sz w:val="22"/>
          <w:szCs w:val="22"/>
          <w:highlight w:val="yellow"/>
        </w:rPr>
      </w:pPr>
    </w:p>
    <w:p w:rsidR="001A54A5" w:rsidRPr="002F1F37" w:rsidRDefault="00B574F0" w:rsidP="00BA5633">
      <w:pPr>
        <w:spacing w:after="240"/>
        <w:jc w:val="center"/>
        <w:rPr>
          <w:rFonts w:ascii="Calibri" w:hAnsi="Calibri" w:cs="Calibri"/>
          <w:sz w:val="22"/>
          <w:szCs w:val="22"/>
        </w:rPr>
      </w:pPr>
      <w:r w:rsidRPr="002F1F37">
        <w:rPr>
          <w:rFonts w:ascii="Calibri" w:hAnsi="Calibri" w:cs="Calibri"/>
          <w:sz w:val="22"/>
          <w:szCs w:val="22"/>
          <w:highlight w:val="yellow"/>
        </w:rPr>
        <w:br w:type="page"/>
      </w:r>
    </w:p>
    <w:p w:rsidR="00B574F0" w:rsidRPr="002F1F37" w:rsidRDefault="00B574F0" w:rsidP="00BA5633">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2 </w:t>
      </w:r>
    </w:p>
    <w:p w:rsidR="00B574F0" w:rsidRPr="002F1F37" w:rsidRDefault="00B574F0" w:rsidP="004A7195">
      <w:pPr>
        <w:pStyle w:val="Section"/>
        <w:widowControl/>
        <w:spacing w:line="240" w:lineRule="auto"/>
        <w:rPr>
          <w:rFonts w:ascii="Calibri" w:hAnsi="Calibri" w:cs="Calibri"/>
          <w:sz w:val="22"/>
          <w:szCs w:val="22"/>
        </w:rPr>
      </w:pPr>
      <w:r w:rsidRPr="002F1F37">
        <w:rPr>
          <w:rFonts w:ascii="Calibri" w:hAnsi="Calibri" w:cs="Calibri"/>
          <w:bCs w:val="0"/>
          <w:sz w:val="22"/>
          <w:szCs w:val="22"/>
        </w:rPr>
        <w:t>Všeobecné informace o uchazeči</w:t>
      </w:r>
    </w:p>
    <w:p w:rsidR="00B574F0" w:rsidRPr="002F1F37" w:rsidRDefault="00B574F0" w:rsidP="004A7195">
      <w:pPr>
        <w:pStyle w:val="text-3mezera"/>
        <w:widowControl/>
        <w:jc w:val="left"/>
        <w:rPr>
          <w:rFonts w:ascii="Calibri" w:hAnsi="Calibri" w:cs="Calibri"/>
          <w:sz w:val="20"/>
          <w:szCs w:val="20"/>
        </w:rPr>
      </w:pPr>
    </w:p>
    <w:p w:rsidR="00B574F0" w:rsidRPr="002F1F37"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Obchodní firma </w:t>
      </w:r>
      <w:r w:rsidRPr="002F1F37">
        <w:rPr>
          <w:rFonts w:ascii="Calibri" w:hAnsi="Calibri" w:cs="Calibri"/>
          <w:b/>
          <w:bCs/>
          <w:sz w:val="20"/>
          <w:szCs w:val="20"/>
          <w:highlight w:val="yellow"/>
        </w:rPr>
        <w:t>[DOPLNÍ UCHAZEČ]</w:t>
      </w:r>
      <w:r w:rsidRPr="002F1F37">
        <w:rPr>
          <w:rFonts w:ascii="Calibri" w:hAnsi="Calibri" w:cs="Calibri"/>
          <w:sz w:val="20"/>
          <w:szCs w:val="20"/>
        </w:rPr>
        <w:br/>
      </w:r>
    </w:p>
    <w:p w:rsidR="00B574F0" w:rsidRPr="002F1F37"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Sídlo </w:t>
      </w:r>
      <w:r w:rsidR="00B67D76" w:rsidRPr="002F1F37">
        <w:rPr>
          <w:rFonts w:ascii="Calibri" w:hAnsi="Calibri" w:cs="Calibri"/>
          <w:b/>
          <w:bCs/>
          <w:sz w:val="20"/>
          <w:szCs w:val="20"/>
          <w:highlight w:val="yellow"/>
        </w:rPr>
        <w:t>[</w:t>
      </w:r>
      <w:r w:rsidRPr="002F1F37">
        <w:rPr>
          <w:rFonts w:ascii="Calibri" w:hAnsi="Calibri" w:cs="Calibri"/>
          <w:b/>
          <w:bCs/>
          <w:sz w:val="20"/>
          <w:szCs w:val="20"/>
          <w:highlight w:val="yellow"/>
        </w:rPr>
        <w:t>DOPLNÍ UCHAZEČ]</w:t>
      </w:r>
    </w:p>
    <w:p w:rsidR="00B67D76" w:rsidRPr="002F1F37"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bCs/>
          <w:sz w:val="20"/>
          <w:szCs w:val="20"/>
        </w:rPr>
        <w:t xml:space="preserve">Adresa pro doručování dokumentů v průběhu zadávacího řízení (je-li odlišná od sídla) </w:t>
      </w: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IČ</w:t>
      </w:r>
      <w:r w:rsidR="00B67D76" w:rsidRPr="002F1F37">
        <w:rPr>
          <w:rFonts w:ascii="Calibri" w:hAnsi="Calibri" w:cs="Calibri"/>
          <w:sz w:val="20"/>
          <w:szCs w:val="20"/>
        </w:rPr>
        <w:t>O</w:t>
      </w:r>
      <w:r w:rsidRPr="002F1F37">
        <w:rPr>
          <w:rFonts w:ascii="Calibri" w:hAnsi="Calibri" w:cs="Calibri"/>
          <w:sz w:val="20"/>
          <w:szCs w:val="20"/>
        </w:rPr>
        <w:t>:</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r w:rsidRPr="002F1F37">
        <w:rPr>
          <w:rFonts w:ascii="Calibri" w:hAnsi="Calibri" w:cs="Calibri"/>
          <w:sz w:val="20"/>
          <w:szCs w:val="20"/>
        </w:rPr>
        <w:t>DIČ:</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p>
    <w:p w:rsidR="00B574F0" w:rsidRPr="002F1F37"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Právní forma společnosti </w:t>
      </w: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Charakteristika společnosti (hlavní předmět podnikání)</w:t>
      </w:r>
      <w:r w:rsidRPr="002F1F37">
        <w:rPr>
          <w:rFonts w:ascii="Calibri" w:hAnsi="Calibri" w:cs="Calibri"/>
          <w:b/>
          <w:bCs/>
          <w:sz w:val="20"/>
          <w:szCs w:val="20"/>
        </w:rPr>
        <w:t xml:space="preserve"> </w:t>
      </w: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Státní příslušnost (země registrace) společnosti </w:t>
      </w: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2F1F37">
        <w:rPr>
          <w:rFonts w:ascii="Calibri" w:hAnsi="Calibri" w:cs="Calibri"/>
          <w:sz w:val="20"/>
          <w:szCs w:val="20"/>
        </w:rPr>
        <w:t xml:space="preserve">Počet let působení jako dodavatel: </w:t>
      </w:r>
      <w:r w:rsidRPr="002F1F37">
        <w:rPr>
          <w:rFonts w:ascii="Calibri" w:hAnsi="Calibri" w:cs="Calibri"/>
          <w:sz w:val="20"/>
          <w:szCs w:val="20"/>
        </w:rPr>
        <w:br/>
        <w:t xml:space="preserve">- </w:t>
      </w:r>
      <w:r w:rsidRPr="002F1F37">
        <w:rPr>
          <w:rFonts w:ascii="Calibri" w:hAnsi="Calibri" w:cs="Calibri"/>
          <w:sz w:val="20"/>
          <w:szCs w:val="20"/>
        </w:rPr>
        <w:tab/>
        <w:t xml:space="preserve">ve vlastní zemi </w:t>
      </w:r>
      <w:r w:rsidRPr="002F1F37">
        <w:rPr>
          <w:rFonts w:ascii="Calibri" w:hAnsi="Calibri" w:cs="Calibri"/>
          <w:b/>
          <w:bCs/>
          <w:sz w:val="20"/>
          <w:szCs w:val="20"/>
          <w:highlight w:val="yellow"/>
        </w:rPr>
        <w:t>DOPLNÍ UCHAZEČ]</w:t>
      </w:r>
      <w:r w:rsidRPr="002F1F37">
        <w:rPr>
          <w:rFonts w:ascii="Calibri" w:hAnsi="Calibri" w:cs="Calibri"/>
          <w:sz w:val="20"/>
          <w:szCs w:val="20"/>
        </w:rPr>
        <w:br/>
        <w:t xml:space="preserve">- </w:t>
      </w:r>
      <w:r w:rsidRPr="002F1F37">
        <w:rPr>
          <w:rFonts w:ascii="Calibri" w:hAnsi="Calibri" w:cs="Calibri"/>
          <w:sz w:val="20"/>
          <w:szCs w:val="20"/>
        </w:rPr>
        <w:tab/>
        <w:t xml:space="preserve">v zahraničí </w:t>
      </w: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2F1F37">
        <w:rPr>
          <w:rFonts w:ascii="Calibri" w:hAnsi="Calibri" w:cs="Calibri"/>
          <w:sz w:val="20"/>
          <w:szCs w:val="20"/>
        </w:rPr>
        <w:t xml:space="preserve"> Podrobnosti registrace </w:t>
      </w: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2F1F37">
        <w:rPr>
          <w:rFonts w:ascii="Calibri" w:hAnsi="Calibri" w:cs="Calibri"/>
          <w:sz w:val="20"/>
          <w:szCs w:val="20"/>
        </w:rPr>
        <w:t>Podíl na zakázce, podává-li nabídku více osob společně:</w:t>
      </w:r>
      <w:r w:rsidRPr="002F1F37">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2F1F37" w:rsidRPr="002F1F37">
        <w:tc>
          <w:tcPr>
            <w:tcW w:w="3600" w:type="dxa"/>
          </w:tcPr>
          <w:p w:rsidR="00B574F0" w:rsidRPr="002F1F37" w:rsidRDefault="00B574F0" w:rsidP="008D54EE">
            <w:pPr>
              <w:spacing w:before="120"/>
              <w:jc w:val="both"/>
              <w:rPr>
                <w:rFonts w:ascii="Calibri" w:hAnsi="Calibri" w:cs="Calibri"/>
                <w:sz w:val="20"/>
                <w:szCs w:val="20"/>
              </w:rPr>
            </w:pPr>
            <w:r w:rsidRPr="002F1F37">
              <w:rPr>
                <w:rFonts w:ascii="Calibri" w:hAnsi="Calibri" w:cs="Calibri"/>
                <w:sz w:val="20"/>
                <w:szCs w:val="20"/>
              </w:rPr>
              <w:t xml:space="preserve">Identifikační údaje </w:t>
            </w:r>
            <w:r w:rsidR="008D54EE" w:rsidRPr="002F1F37">
              <w:rPr>
                <w:rFonts w:ascii="Calibri" w:hAnsi="Calibri" w:cs="Calibri"/>
                <w:sz w:val="20"/>
                <w:szCs w:val="20"/>
              </w:rPr>
              <w:t>společníků</w:t>
            </w:r>
          </w:p>
        </w:tc>
        <w:tc>
          <w:tcPr>
            <w:tcW w:w="4680" w:type="dxa"/>
            <w:shd w:val="clear" w:color="auto" w:fill="D9D9D9"/>
          </w:tcPr>
          <w:p w:rsidR="00B574F0" w:rsidRPr="002F1F37" w:rsidRDefault="00B574F0" w:rsidP="008E479C">
            <w:pPr>
              <w:spacing w:before="120"/>
              <w:jc w:val="both"/>
              <w:rPr>
                <w:rFonts w:ascii="Calibri" w:hAnsi="Calibri" w:cs="Calibri"/>
                <w:sz w:val="20"/>
                <w:szCs w:val="20"/>
              </w:rPr>
            </w:pPr>
            <w:r w:rsidRPr="002F1F37">
              <w:rPr>
                <w:rFonts w:ascii="Calibri" w:hAnsi="Calibri" w:cs="Calibri"/>
                <w:sz w:val="20"/>
                <w:szCs w:val="20"/>
              </w:rPr>
              <w:t>Podíl na zakázce v % z celkového objemu (nabídkové ceny)</w:t>
            </w:r>
            <w:r w:rsidR="008D54EE" w:rsidRPr="002F1F37">
              <w:rPr>
                <w:rFonts w:ascii="Calibri" w:hAnsi="Calibri" w:cs="Calibri"/>
                <w:sz w:val="20"/>
                <w:szCs w:val="20"/>
              </w:rPr>
              <w:t xml:space="preserve"> </w:t>
            </w:r>
            <w:r w:rsidRPr="002F1F37">
              <w:rPr>
                <w:rFonts w:ascii="Calibri" w:hAnsi="Calibri" w:cs="Calibri"/>
                <w:sz w:val="20"/>
                <w:szCs w:val="20"/>
              </w:rPr>
              <w:t xml:space="preserve">veřejné zakázky </w:t>
            </w:r>
          </w:p>
        </w:tc>
      </w:tr>
      <w:tr w:rsidR="002F1F37" w:rsidRPr="002F1F37">
        <w:tc>
          <w:tcPr>
            <w:tcW w:w="3600" w:type="dxa"/>
          </w:tcPr>
          <w:p w:rsidR="00B574F0" w:rsidRPr="002F1F37" w:rsidRDefault="00B574F0"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B574F0" w:rsidRPr="002F1F37" w:rsidRDefault="00B574F0"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2F1F37" w:rsidRPr="002F1F37">
        <w:tc>
          <w:tcPr>
            <w:tcW w:w="3600" w:type="dxa"/>
          </w:tcPr>
          <w:p w:rsidR="00B574F0" w:rsidRPr="002F1F37" w:rsidRDefault="00B574F0"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B574F0" w:rsidRPr="002F1F37" w:rsidRDefault="00B574F0"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2F1F37" w:rsidRPr="002F1F37">
        <w:tc>
          <w:tcPr>
            <w:tcW w:w="3600" w:type="dxa"/>
          </w:tcPr>
          <w:p w:rsidR="00B574F0" w:rsidRPr="002F1F37" w:rsidRDefault="00B574F0"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B574F0" w:rsidRPr="002F1F37" w:rsidRDefault="00B574F0"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bl>
    <w:p w:rsidR="00B574F0" w:rsidRPr="002F1F37" w:rsidRDefault="00B574F0" w:rsidP="003B798E">
      <w:pPr>
        <w:pStyle w:val="text-3mezera"/>
        <w:widowControl/>
        <w:ind w:left="709"/>
        <w:rPr>
          <w:rFonts w:ascii="Calibri" w:hAnsi="Calibri" w:cs="Calibri"/>
          <w:sz w:val="20"/>
          <w:szCs w:val="20"/>
        </w:rPr>
      </w:pPr>
    </w:p>
    <w:p w:rsidR="00B574F0" w:rsidRPr="002F1F37"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2F1F37" w:rsidRPr="002F1F37">
        <w:tc>
          <w:tcPr>
            <w:tcW w:w="1242" w:type="dxa"/>
          </w:tcPr>
          <w:p w:rsidR="00B574F0" w:rsidRPr="002F1F37" w:rsidRDefault="00B574F0"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B574F0" w:rsidRPr="002F1F37" w:rsidRDefault="00B574F0" w:rsidP="008E479C">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B574F0" w:rsidRPr="002F1F37">
        <w:tc>
          <w:tcPr>
            <w:tcW w:w="1242" w:type="dxa"/>
          </w:tcPr>
          <w:p w:rsidR="00B574F0" w:rsidRPr="002F1F37" w:rsidRDefault="00B574F0"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B574F0" w:rsidRPr="002F1F37"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2F1F37">
              <w:rPr>
                <w:rFonts w:ascii="Calibri" w:hAnsi="Calibri" w:cs="Calibri"/>
                <w:b/>
                <w:bCs/>
                <w:sz w:val="20"/>
                <w:szCs w:val="20"/>
                <w:highlight w:val="yellow"/>
              </w:rPr>
              <w:t>[DOPLNÍ UCHAZEČ]</w:t>
            </w:r>
          </w:p>
          <w:p w:rsidR="00B67D76" w:rsidRPr="002F1F37"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2F1F37"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2F1F37" w:rsidRPr="002F1F37">
        <w:tc>
          <w:tcPr>
            <w:tcW w:w="9003" w:type="dxa"/>
          </w:tcPr>
          <w:p w:rsidR="00B60237" w:rsidRPr="002F1F37" w:rsidRDefault="00B60237" w:rsidP="00B67D76">
            <w:pPr>
              <w:spacing w:after="120" w:line="320" w:lineRule="atLeast"/>
              <w:ind w:firstLine="425"/>
              <w:rPr>
                <w:rFonts w:ascii="Calibri" w:hAnsi="Calibri" w:cs="Calibri"/>
                <w:sz w:val="20"/>
                <w:szCs w:val="20"/>
              </w:rPr>
            </w:pPr>
            <w:r w:rsidRPr="002F1F37">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2F1F37" w:rsidRPr="002F1F37" w:rsidTr="00B60237">
              <w:tc>
                <w:tcPr>
                  <w:tcW w:w="8503" w:type="dxa"/>
                </w:tcPr>
                <w:p w:rsidR="00B60237" w:rsidRPr="002F1F37"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2F1F37" w:rsidRPr="002F1F37" w:rsidTr="00B67D76">
                    <w:trPr>
                      <w:trHeight w:hRule="exact" w:val="567"/>
                    </w:trPr>
                    <w:tc>
                      <w:tcPr>
                        <w:tcW w:w="2776" w:type="dxa"/>
                        <w:shd w:val="pct5" w:color="auto" w:fill="FFFFFF"/>
                        <w:vAlign w:val="center"/>
                      </w:tcPr>
                      <w:p w:rsidR="00B60237" w:rsidRPr="002F1F37" w:rsidRDefault="00B60237" w:rsidP="00B67D76">
                        <w:pPr>
                          <w:ind w:left="33"/>
                          <w:rPr>
                            <w:rFonts w:ascii="Calibri" w:hAnsi="Calibri" w:cs="Calibri"/>
                            <w:sz w:val="20"/>
                            <w:szCs w:val="20"/>
                          </w:rPr>
                        </w:pPr>
                        <w:r w:rsidRPr="002F1F37">
                          <w:rPr>
                            <w:rFonts w:ascii="Calibri" w:hAnsi="Calibri" w:cs="Calibri"/>
                            <w:sz w:val="20"/>
                            <w:szCs w:val="20"/>
                          </w:rPr>
                          <w:t>Jméno</w:t>
                        </w:r>
                      </w:p>
                    </w:tc>
                    <w:tc>
                      <w:tcPr>
                        <w:tcW w:w="4387" w:type="dxa"/>
                        <w:vAlign w:val="center"/>
                      </w:tcPr>
                      <w:p w:rsidR="00B60237" w:rsidRPr="002F1F37" w:rsidRDefault="00B60237" w:rsidP="00B67D76">
                        <w:pPr>
                          <w:ind w:left="33"/>
                          <w:rPr>
                            <w:rFonts w:ascii="Calibri" w:hAnsi="Calibri" w:cs="Calibri"/>
                            <w:sz w:val="20"/>
                            <w:szCs w:val="20"/>
                          </w:rPr>
                        </w:pPr>
                      </w:p>
                    </w:tc>
                  </w:tr>
                  <w:tr w:rsidR="002F1F37" w:rsidRPr="002F1F37" w:rsidTr="00B67D76">
                    <w:trPr>
                      <w:trHeight w:hRule="exact" w:val="567"/>
                    </w:trPr>
                    <w:tc>
                      <w:tcPr>
                        <w:tcW w:w="2776" w:type="dxa"/>
                        <w:shd w:val="pct5" w:color="auto" w:fill="FFFFFF"/>
                        <w:vAlign w:val="center"/>
                      </w:tcPr>
                      <w:p w:rsidR="00B60237" w:rsidRPr="002F1F37" w:rsidRDefault="00B60237" w:rsidP="00B67D76">
                        <w:pPr>
                          <w:ind w:left="33"/>
                          <w:rPr>
                            <w:rFonts w:ascii="Calibri" w:hAnsi="Calibri" w:cs="Calibri"/>
                            <w:sz w:val="20"/>
                            <w:szCs w:val="20"/>
                          </w:rPr>
                        </w:pPr>
                        <w:r w:rsidRPr="002F1F37">
                          <w:rPr>
                            <w:rFonts w:ascii="Calibri" w:hAnsi="Calibri" w:cs="Calibri"/>
                            <w:sz w:val="20"/>
                            <w:szCs w:val="20"/>
                          </w:rPr>
                          <w:t>Podpis</w:t>
                        </w:r>
                      </w:p>
                    </w:tc>
                    <w:tc>
                      <w:tcPr>
                        <w:tcW w:w="4387" w:type="dxa"/>
                        <w:vAlign w:val="center"/>
                      </w:tcPr>
                      <w:p w:rsidR="00B60237" w:rsidRPr="002F1F37" w:rsidRDefault="00B60237" w:rsidP="00B67D76">
                        <w:pPr>
                          <w:ind w:left="33"/>
                          <w:rPr>
                            <w:rFonts w:ascii="Calibri" w:hAnsi="Calibri" w:cs="Calibri"/>
                            <w:sz w:val="20"/>
                            <w:szCs w:val="20"/>
                          </w:rPr>
                        </w:pPr>
                      </w:p>
                    </w:tc>
                  </w:tr>
                </w:tbl>
                <w:p w:rsidR="00B60237" w:rsidRPr="002F1F37" w:rsidRDefault="00B60237" w:rsidP="00B67D76">
                  <w:pPr>
                    <w:pStyle w:val="RLOdrky"/>
                    <w:numPr>
                      <w:ilvl w:val="0"/>
                      <w:numId w:val="0"/>
                    </w:numPr>
                    <w:ind w:left="33"/>
                    <w:jc w:val="center"/>
                    <w:rPr>
                      <w:b/>
                      <w:bCs/>
                      <w:color w:val="auto"/>
                      <w:sz w:val="20"/>
                      <w:szCs w:val="20"/>
                    </w:rPr>
                  </w:pPr>
                </w:p>
              </w:tc>
            </w:tr>
          </w:tbl>
          <w:p w:rsidR="00B574F0" w:rsidRPr="002F1F37" w:rsidRDefault="00B574F0" w:rsidP="00B60237">
            <w:pPr>
              <w:rPr>
                <w:rFonts w:ascii="Calibri" w:hAnsi="Calibri" w:cs="Calibri"/>
                <w:b/>
                <w:bCs/>
                <w:sz w:val="20"/>
                <w:szCs w:val="20"/>
              </w:rPr>
            </w:pPr>
          </w:p>
        </w:tc>
      </w:tr>
      <w:tr w:rsidR="002F1F37" w:rsidRPr="002F1F37">
        <w:tc>
          <w:tcPr>
            <w:tcW w:w="9003" w:type="dxa"/>
          </w:tcPr>
          <w:p w:rsidR="00B67D76" w:rsidRPr="002F1F37" w:rsidRDefault="00B67D76" w:rsidP="00B67D76">
            <w:pPr>
              <w:spacing w:after="120" w:line="320" w:lineRule="atLeast"/>
              <w:rPr>
                <w:rFonts w:ascii="Calibri" w:hAnsi="Calibri" w:cs="Calibri"/>
                <w:sz w:val="20"/>
                <w:szCs w:val="20"/>
              </w:rPr>
            </w:pPr>
          </w:p>
        </w:tc>
      </w:tr>
    </w:tbl>
    <w:p w:rsidR="00B574F0" w:rsidRPr="002F1F37" w:rsidRDefault="00B574F0" w:rsidP="004A7195">
      <w:pPr>
        <w:pStyle w:val="Section"/>
        <w:widowControl/>
        <w:spacing w:line="240" w:lineRule="auto"/>
        <w:rPr>
          <w:rFonts w:ascii="Calibri" w:hAnsi="Calibri" w:cs="Calibri"/>
          <w:caps/>
          <w:sz w:val="28"/>
          <w:szCs w:val="28"/>
        </w:rPr>
      </w:pPr>
    </w:p>
    <w:p w:rsidR="00B574F0" w:rsidRPr="002F1F37" w:rsidRDefault="00B574F0" w:rsidP="004A7195">
      <w:pPr>
        <w:pStyle w:val="Section"/>
        <w:widowControl/>
        <w:spacing w:line="240" w:lineRule="auto"/>
        <w:rPr>
          <w:rFonts w:ascii="Calibri" w:hAnsi="Calibri" w:cs="Calibri"/>
          <w:caps/>
          <w:sz w:val="28"/>
          <w:szCs w:val="28"/>
        </w:rPr>
      </w:pPr>
      <w:r w:rsidRPr="002F1F37">
        <w:rPr>
          <w:rFonts w:ascii="Calibri" w:hAnsi="Calibri" w:cs="Calibri"/>
          <w:b w:val="0"/>
          <w:bCs w:val="0"/>
          <w:caps/>
          <w:sz w:val="28"/>
          <w:szCs w:val="28"/>
        </w:rPr>
        <w:br w:type="page"/>
      </w:r>
    </w:p>
    <w:p w:rsidR="00B574F0" w:rsidRPr="002F1F37" w:rsidRDefault="00B574F0" w:rsidP="00B04A38">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sidR="004345CD" w:rsidRPr="002F1F37">
        <w:rPr>
          <w:rFonts w:ascii="Calibri" w:hAnsi="Calibri" w:cs="Calibri"/>
          <w:b/>
          <w:bCs/>
          <w:sz w:val="22"/>
          <w:szCs w:val="22"/>
        </w:rPr>
        <w:t>3</w:t>
      </w:r>
      <w:r w:rsidRPr="002F1F37">
        <w:rPr>
          <w:rFonts w:ascii="Calibri" w:hAnsi="Calibri" w:cs="Calibri"/>
          <w:b/>
          <w:bCs/>
          <w:sz w:val="22"/>
          <w:szCs w:val="22"/>
        </w:rPr>
        <w:t xml:space="preserve"> </w:t>
      </w:r>
    </w:p>
    <w:p w:rsidR="00B574F0" w:rsidRPr="002F1F37" w:rsidRDefault="00B574F0" w:rsidP="006173C4">
      <w:pPr>
        <w:pStyle w:val="Section"/>
        <w:widowControl/>
        <w:spacing w:line="240" w:lineRule="auto"/>
        <w:rPr>
          <w:rFonts w:ascii="Calibri" w:hAnsi="Calibri" w:cs="Calibri"/>
          <w:sz w:val="22"/>
          <w:szCs w:val="22"/>
        </w:rPr>
      </w:pPr>
      <w:r w:rsidRPr="002F1F37">
        <w:rPr>
          <w:rFonts w:ascii="Calibri" w:hAnsi="Calibri" w:cs="Calibri"/>
          <w:bCs w:val="0"/>
          <w:sz w:val="22"/>
          <w:szCs w:val="22"/>
        </w:rPr>
        <w:t>Zadání části prací subdodavatelům</w:t>
      </w:r>
    </w:p>
    <w:p w:rsidR="00B574F0" w:rsidRPr="002F1F37" w:rsidRDefault="00B574F0" w:rsidP="006173C4">
      <w:pPr>
        <w:pStyle w:val="Section"/>
        <w:widowControl/>
        <w:jc w:val="both"/>
        <w:rPr>
          <w:rFonts w:ascii="Calibri" w:hAnsi="Calibri" w:cs="Calibri"/>
          <w:b w:val="0"/>
          <w:bCs w:val="0"/>
          <w:sz w:val="22"/>
          <w:szCs w:val="22"/>
        </w:rPr>
      </w:pPr>
    </w:p>
    <w:p w:rsidR="00B574F0" w:rsidRPr="002F1F37" w:rsidRDefault="00B574F0" w:rsidP="006173C4">
      <w:pPr>
        <w:pStyle w:val="text"/>
        <w:widowControl/>
        <w:rPr>
          <w:rFonts w:ascii="Calibri" w:hAnsi="Calibri" w:cs="Calibri"/>
          <w:sz w:val="20"/>
          <w:szCs w:val="20"/>
        </w:rPr>
      </w:pPr>
      <w:r w:rsidRPr="002F1F37">
        <w:rPr>
          <w:rFonts w:ascii="Calibri" w:hAnsi="Calibri" w:cs="Calibri"/>
          <w:sz w:val="20"/>
          <w:szCs w:val="20"/>
        </w:rPr>
        <w:t>Jestliže je v nabídce uvažováno zadat subdodavateli část díla, požaduje se uvést následující detaily:</w:t>
      </w:r>
    </w:p>
    <w:p w:rsidR="00B574F0" w:rsidRPr="002F1F37"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B574F0" w:rsidRPr="002F1F37">
        <w:trPr>
          <w:cantSplit/>
        </w:trPr>
        <w:tc>
          <w:tcPr>
            <w:tcW w:w="2268" w:type="dxa"/>
            <w:tcBorders>
              <w:top w:val="single" w:sz="6" w:space="0" w:color="auto"/>
              <w:left w:val="single" w:sz="6" w:space="0" w:color="auto"/>
              <w:bottom w:val="single" w:sz="12" w:space="0" w:color="auto"/>
              <w:right w:val="single" w:sz="6" w:space="0" w:color="auto"/>
            </w:tcBorders>
          </w:tcPr>
          <w:p w:rsidR="00B574F0" w:rsidRPr="002F1F37" w:rsidRDefault="00B574F0" w:rsidP="006173C4">
            <w:pPr>
              <w:pStyle w:val="tabulka"/>
              <w:widowControl/>
              <w:rPr>
                <w:rFonts w:ascii="Calibri" w:hAnsi="Calibri" w:cs="Calibri"/>
                <w:b/>
                <w:bCs/>
              </w:rPr>
            </w:pPr>
            <w:r w:rsidRPr="002F1F37">
              <w:rPr>
                <w:rFonts w:ascii="Calibri" w:hAnsi="Calibri" w:cs="Calibri"/>
                <w:b/>
                <w:bCs/>
              </w:rPr>
              <w:t>Obchodní firma a sídlo</w:t>
            </w:r>
            <w:r w:rsidRPr="002F1F37">
              <w:rPr>
                <w:rFonts w:ascii="Calibri" w:hAnsi="Calibri" w:cs="Calibri"/>
              </w:rPr>
              <w:t xml:space="preserve"> </w:t>
            </w:r>
            <w:r w:rsidRPr="002F1F37">
              <w:rPr>
                <w:rFonts w:ascii="Calibri" w:hAnsi="Calibri" w:cs="Calibri"/>
                <w:b/>
                <w:bCs/>
              </w:rPr>
              <w:t>subdodavatele, IČ</w:t>
            </w:r>
            <w:r w:rsidR="00B67D76" w:rsidRPr="002F1F37">
              <w:rPr>
                <w:rFonts w:ascii="Calibri" w:hAnsi="Calibri" w:cs="Calibri"/>
                <w:b/>
                <w:bCs/>
              </w:rPr>
              <w:t>O</w:t>
            </w:r>
            <w:r w:rsidRPr="002F1F37">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2F1F37" w:rsidRDefault="00B574F0" w:rsidP="00D467E7">
            <w:pPr>
              <w:pStyle w:val="tabulka"/>
              <w:rPr>
                <w:rFonts w:ascii="Calibri" w:hAnsi="Calibri" w:cs="Calibri"/>
              </w:rPr>
            </w:pPr>
            <w:r w:rsidRPr="002F1F37">
              <w:rPr>
                <w:rFonts w:ascii="Calibri" w:hAnsi="Calibri" w:cs="Calibri"/>
                <w:b/>
                <w:bCs/>
              </w:rPr>
              <w:t xml:space="preserve">Věcný popis části díla uvažovaného zadat subdodavateli </w:t>
            </w:r>
            <w:r w:rsidRPr="002F1F37">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2F1F37" w:rsidRDefault="00B574F0" w:rsidP="006173C4">
            <w:pPr>
              <w:pStyle w:val="tabulka"/>
              <w:widowControl/>
              <w:rPr>
                <w:rFonts w:ascii="Calibri" w:hAnsi="Calibri" w:cs="Calibri"/>
                <w:b/>
                <w:bCs/>
              </w:rPr>
            </w:pPr>
            <w:r w:rsidRPr="002F1F37">
              <w:rPr>
                <w:rFonts w:ascii="Calibri" w:hAnsi="Calibri" w:cs="Calibri"/>
                <w:b/>
                <w:bCs/>
              </w:rPr>
              <w:t>% hodnoty subdodávky z nabídkové ceny</w:t>
            </w:r>
          </w:p>
        </w:tc>
      </w:tr>
      <w:tr w:rsidR="00B574F0" w:rsidRPr="002F1F37">
        <w:trPr>
          <w:cantSplit/>
        </w:trPr>
        <w:tc>
          <w:tcPr>
            <w:tcW w:w="2268" w:type="dxa"/>
            <w:tcBorders>
              <w:left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2268" w:type="dxa"/>
            <w:tcBorders>
              <w:top w:val="single" w:sz="6" w:space="0" w:color="auto"/>
              <w:left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2268" w:type="dxa"/>
            <w:tcBorders>
              <w:top w:val="single" w:sz="6" w:space="0" w:color="auto"/>
              <w:left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2268" w:type="dxa"/>
            <w:tcBorders>
              <w:top w:val="single" w:sz="6" w:space="0" w:color="auto"/>
              <w:left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2268" w:type="dxa"/>
            <w:tcBorders>
              <w:top w:val="single" w:sz="6" w:space="0" w:color="auto"/>
              <w:left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2268" w:type="dxa"/>
            <w:tcBorders>
              <w:top w:val="single" w:sz="6" w:space="0" w:color="auto"/>
              <w:left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2268" w:type="dxa"/>
            <w:tcBorders>
              <w:top w:val="single" w:sz="6" w:space="0" w:color="auto"/>
              <w:left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2268" w:type="dxa"/>
            <w:tcBorders>
              <w:top w:val="single" w:sz="6" w:space="0" w:color="auto"/>
              <w:left w:val="single" w:sz="6" w:space="0" w:color="auto"/>
              <w:bottom w:val="single" w:sz="12"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2F1F37" w:rsidRDefault="00B574F0" w:rsidP="00807D04">
            <w:pPr>
              <w:rPr>
                <w:rFonts w:ascii="Calibri" w:hAnsi="Calibri" w:cs="Calibri"/>
                <w:sz w:val="20"/>
                <w:szCs w:val="20"/>
              </w:rPr>
            </w:pPr>
            <w:r w:rsidRPr="002F1F37">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B574F0" w:rsidRPr="002F1F37" w:rsidRDefault="00B574F0" w:rsidP="006173C4">
            <w:pPr>
              <w:jc w:val="center"/>
              <w:rPr>
                <w:rFonts w:ascii="Calibri" w:hAnsi="Calibri" w:cs="Calibri"/>
              </w:rPr>
            </w:pPr>
            <w:r w:rsidRPr="002F1F37">
              <w:rPr>
                <w:rFonts w:ascii="Calibri" w:hAnsi="Calibri" w:cs="Calibri"/>
                <w:b/>
                <w:bCs/>
                <w:sz w:val="20"/>
                <w:szCs w:val="20"/>
                <w:highlight w:val="yellow"/>
              </w:rPr>
              <w:t>[DOPLNÍ UCHAZEČ]</w:t>
            </w:r>
          </w:p>
        </w:tc>
      </w:tr>
    </w:tbl>
    <w:p w:rsidR="00B574F0" w:rsidRPr="002F1F37" w:rsidRDefault="00B574F0" w:rsidP="006173C4">
      <w:pPr>
        <w:pStyle w:val="text"/>
        <w:widowControl/>
        <w:spacing w:before="0"/>
        <w:ind w:left="811" w:hanging="811"/>
        <w:rPr>
          <w:rFonts w:ascii="Calibri" w:hAnsi="Calibri" w:cs="Calibri"/>
          <w:sz w:val="20"/>
          <w:szCs w:val="20"/>
        </w:rPr>
      </w:pPr>
    </w:p>
    <w:p w:rsidR="00B574F0" w:rsidRPr="002F1F37"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2F1F37" w:rsidRPr="002F1F37">
        <w:tc>
          <w:tcPr>
            <w:tcW w:w="1242" w:type="dxa"/>
          </w:tcPr>
          <w:p w:rsidR="00B574F0" w:rsidRPr="002F1F37" w:rsidRDefault="00B574F0"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B574F0" w:rsidRPr="002F1F37" w:rsidRDefault="00B574F0"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B574F0" w:rsidRPr="002F1F37">
        <w:tc>
          <w:tcPr>
            <w:tcW w:w="1242" w:type="dxa"/>
          </w:tcPr>
          <w:p w:rsidR="00B574F0" w:rsidRPr="002F1F37" w:rsidRDefault="00B574F0"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B574F0" w:rsidRPr="002F1F37" w:rsidRDefault="00B574F0"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B574F0" w:rsidRPr="002F1F37" w:rsidRDefault="00B574F0" w:rsidP="006173C4">
      <w:pPr>
        <w:spacing w:after="120" w:line="320" w:lineRule="atLeast"/>
        <w:jc w:val="center"/>
        <w:rPr>
          <w:rFonts w:ascii="Calibri" w:hAnsi="Calibri" w:cs="Calibri"/>
          <w:sz w:val="20"/>
          <w:szCs w:val="20"/>
        </w:rPr>
      </w:pPr>
    </w:p>
    <w:p w:rsidR="007E7B96" w:rsidRPr="002F1F37" w:rsidRDefault="007E7B96"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2F1F37" w:rsidRPr="002F1F37" w:rsidTr="009C0694">
        <w:tc>
          <w:tcPr>
            <w:tcW w:w="8503" w:type="dxa"/>
          </w:tcPr>
          <w:p w:rsidR="007E7B96" w:rsidRPr="002F1F37"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Jméno</w:t>
                  </w:r>
                </w:p>
              </w:tc>
              <w:tc>
                <w:tcPr>
                  <w:tcW w:w="4387" w:type="dxa"/>
                  <w:vAlign w:val="center"/>
                </w:tcPr>
                <w:p w:rsidR="007E7B96" w:rsidRPr="002F1F37" w:rsidRDefault="007E7B96" w:rsidP="009C0694">
                  <w:pPr>
                    <w:ind w:left="142"/>
                    <w:rPr>
                      <w:rFonts w:ascii="Calibri" w:hAnsi="Calibri" w:cs="Calibri"/>
                      <w:sz w:val="20"/>
                      <w:szCs w:val="20"/>
                    </w:rPr>
                  </w:pPr>
                </w:p>
              </w:tc>
            </w:tr>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Podpis</w:t>
                  </w:r>
                </w:p>
              </w:tc>
              <w:tc>
                <w:tcPr>
                  <w:tcW w:w="4387" w:type="dxa"/>
                  <w:vAlign w:val="center"/>
                </w:tcPr>
                <w:p w:rsidR="007E7B96" w:rsidRPr="002F1F37" w:rsidRDefault="007E7B96" w:rsidP="009C0694">
                  <w:pPr>
                    <w:ind w:left="142"/>
                    <w:rPr>
                      <w:rFonts w:ascii="Calibri" w:hAnsi="Calibri" w:cs="Calibri"/>
                      <w:sz w:val="20"/>
                      <w:szCs w:val="20"/>
                    </w:rPr>
                  </w:pPr>
                </w:p>
              </w:tc>
            </w:tr>
          </w:tbl>
          <w:p w:rsidR="007E7B96" w:rsidRPr="002F1F37" w:rsidRDefault="007E7B96" w:rsidP="009C0694">
            <w:pPr>
              <w:pStyle w:val="RLOdrky"/>
              <w:numPr>
                <w:ilvl w:val="0"/>
                <w:numId w:val="0"/>
              </w:numPr>
              <w:ind w:left="142"/>
              <w:jc w:val="center"/>
              <w:rPr>
                <w:b/>
                <w:bCs/>
                <w:color w:val="auto"/>
                <w:sz w:val="20"/>
                <w:szCs w:val="20"/>
              </w:rPr>
            </w:pPr>
          </w:p>
        </w:tc>
      </w:tr>
    </w:tbl>
    <w:p w:rsidR="00B574F0" w:rsidRPr="002F1F37" w:rsidRDefault="00B574F0" w:rsidP="004A7195">
      <w:pPr>
        <w:rPr>
          <w:rFonts w:ascii="Calibri" w:hAnsi="Calibri" w:cs="Calibri"/>
        </w:rPr>
      </w:pPr>
    </w:p>
    <w:p w:rsidR="00B574F0" w:rsidRPr="002F1F37" w:rsidRDefault="00B574F0" w:rsidP="004A7195">
      <w:pPr>
        <w:rPr>
          <w:rFonts w:ascii="Calibri" w:hAnsi="Calibri" w:cs="Calibri"/>
        </w:rPr>
      </w:pPr>
    </w:p>
    <w:p w:rsidR="00B574F0" w:rsidRPr="002F1F37" w:rsidRDefault="00B574F0" w:rsidP="004A7195">
      <w:pPr>
        <w:rPr>
          <w:rFonts w:ascii="Calibri" w:hAnsi="Calibri" w:cs="Calibri"/>
        </w:rPr>
      </w:pPr>
    </w:p>
    <w:p w:rsidR="00B574F0" w:rsidRPr="002F1F37" w:rsidRDefault="00B574F0" w:rsidP="004A7195">
      <w:pPr>
        <w:rPr>
          <w:rFonts w:ascii="Calibri" w:hAnsi="Calibri" w:cs="Calibri"/>
        </w:rPr>
      </w:pPr>
    </w:p>
    <w:p w:rsidR="00B574F0" w:rsidRPr="002F1F37" w:rsidRDefault="00B574F0" w:rsidP="006F5CA0">
      <w:pPr>
        <w:spacing w:after="240"/>
        <w:jc w:val="center"/>
        <w:rPr>
          <w:rFonts w:ascii="Calibri" w:hAnsi="Calibri" w:cs="Calibri"/>
          <w:b/>
          <w:bCs/>
          <w:sz w:val="22"/>
          <w:szCs w:val="22"/>
        </w:rPr>
      </w:pPr>
      <w:r w:rsidRPr="002F1F37">
        <w:rPr>
          <w:rFonts w:ascii="Calibri" w:hAnsi="Calibri" w:cs="Calibri"/>
        </w:rPr>
        <w:br w:type="page"/>
      </w:r>
      <w:r w:rsidRPr="002F1F37">
        <w:rPr>
          <w:rFonts w:ascii="Calibri" w:hAnsi="Calibri" w:cs="Calibri"/>
          <w:b/>
          <w:bCs/>
          <w:sz w:val="22"/>
          <w:szCs w:val="22"/>
        </w:rPr>
        <w:lastRenderedPageBreak/>
        <w:t xml:space="preserve">Příloha č. </w:t>
      </w:r>
      <w:r w:rsidR="004345CD" w:rsidRPr="002F1F37">
        <w:rPr>
          <w:rFonts w:ascii="Calibri" w:hAnsi="Calibri" w:cs="Calibri"/>
          <w:b/>
          <w:bCs/>
          <w:sz w:val="22"/>
          <w:szCs w:val="22"/>
        </w:rPr>
        <w:t>4</w:t>
      </w:r>
      <w:r w:rsidRPr="002F1F37">
        <w:rPr>
          <w:rFonts w:ascii="Calibri" w:hAnsi="Calibri" w:cs="Calibri"/>
          <w:b/>
          <w:bCs/>
          <w:sz w:val="22"/>
          <w:szCs w:val="22"/>
        </w:rPr>
        <w:t xml:space="preserve"> </w:t>
      </w:r>
    </w:p>
    <w:p w:rsidR="00B574F0" w:rsidRPr="002F1F37" w:rsidRDefault="00B574F0"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 xml:space="preserve">Údaje o </w:t>
      </w:r>
      <w:r w:rsidR="008D54EE" w:rsidRPr="002F1F37">
        <w:rPr>
          <w:rFonts w:ascii="Calibri" w:hAnsi="Calibri" w:cs="Calibri"/>
          <w:bCs w:val="0"/>
          <w:sz w:val="22"/>
          <w:szCs w:val="22"/>
        </w:rPr>
        <w:t xml:space="preserve">společnosti </w:t>
      </w:r>
      <w:r w:rsidRPr="002F1F37">
        <w:rPr>
          <w:rFonts w:ascii="Calibri" w:hAnsi="Calibri" w:cs="Calibri"/>
          <w:bCs w:val="0"/>
          <w:sz w:val="22"/>
          <w:szCs w:val="22"/>
        </w:rPr>
        <w:t xml:space="preserve">uchazečů </w:t>
      </w:r>
    </w:p>
    <w:p w:rsidR="00B574F0" w:rsidRPr="002F1F37" w:rsidRDefault="00B574F0"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podávajících nabídku společně</w:t>
      </w:r>
    </w:p>
    <w:p w:rsidR="00B574F0" w:rsidRPr="002F1F37"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B574F0" w:rsidRPr="002F1F37" w:rsidTr="00B67D76">
        <w:trPr>
          <w:gridBefore w:val="1"/>
          <w:gridAfter w:val="1"/>
          <w:wBefore w:w="108" w:type="dxa"/>
          <w:wAfter w:w="31" w:type="dxa"/>
          <w:cantSplit/>
        </w:trPr>
        <w:tc>
          <w:tcPr>
            <w:tcW w:w="9072" w:type="dxa"/>
            <w:gridSpan w:val="2"/>
          </w:tcPr>
          <w:p w:rsidR="00B574F0" w:rsidRPr="002F1F37" w:rsidRDefault="00B574F0" w:rsidP="006F5CA0">
            <w:pPr>
              <w:pStyle w:val="text-3mezera"/>
              <w:widowControl/>
              <w:tabs>
                <w:tab w:val="left" w:pos="885"/>
                <w:tab w:val="left" w:pos="1310"/>
              </w:tabs>
              <w:rPr>
                <w:rFonts w:ascii="Calibri" w:hAnsi="Calibri" w:cs="Calibri"/>
                <w:sz w:val="20"/>
                <w:szCs w:val="20"/>
              </w:rPr>
            </w:pPr>
            <w:r w:rsidRPr="002F1F37">
              <w:rPr>
                <w:rFonts w:ascii="Calibri" w:hAnsi="Calibri" w:cs="Calibri"/>
                <w:sz w:val="20"/>
                <w:szCs w:val="20"/>
              </w:rPr>
              <w:t xml:space="preserve">Obchodní firma vedoucího </w:t>
            </w:r>
            <w:r w:rsidR="00F3085E" w:rsidRPr="002F1F37">
              <w:rPr>
                <w:rFonts w:ascii="Calibri" w:hAnsi="Calibri" w:cs="Calibri"/>
                <w:sz w:val="20"/>
                <w:szCs w:val="20"/>
              </w:rPr>
              <w:t xml:space="preserve">společníka </w:t>
            </w:r>
            <w:r w:rsidRPr="002F1F37">
              <w:rPr>
                <w:rFonts w:ascii="Calibri" w:hAnsi="Calibri" w:cs="Calibri"/>
                <w:b/>
                <w:bCs/>
                <w:sz w:val="20"/>
                <w:szCs w:val="20"/>
                <w:highlight w:val="yellow"/>
              </w:rPr>
              <w:t>[DOPLNÍ UCHAZEČ]</w:t>
            </w:r>
          </w:p>
        </w:tc>
      </w:tr>
      <w:tr w:rsidR="00B574F0" w:rsidRPr="002F1F37" w:rsidTr="00B67D76">
        <w:trPr>
          <w:gridBefore w:val="1"/>
          <w:gridAfter w:val="1"/>
          <w:wBefore w:w="108" w:type="dxa"/>
          <w:wAfter w:w="31" w:type="dxa"/>
          <w:cantSplit/>
        </w:trPr>
        <w:tc>
          <w:tcPr>
            <w:tcW w:w="9072" w:type="dxa"/>
            <w:gridSpan w:val="2"/>
          </w:tcPr>
          <w:p w:rsidR="00B574F0" w:rsidRPr="002F1F37" w:rsidRDefault="00B574F0"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Sídlo vedoucího </w:t>
            </w:r>
            <w:r w:rsidR="00F3085E" w:rsidRPr="002F1F37">
              <w:rPr>
                <w:rFonts w:ascii="Calibri" w:hAnsi="Calibri" w:cs="Calibri"/>
                <w:sz w:val="20"/>
                <w:szCs w:val="20"/>
              </w:rPr>
              <w:t xml:space="preserve">společníka </w:t>
            </w:r>
            <w:r w:rsidRPr="002F1F37">
              <w:rPr>
                <w:rFonts w:ascii="Calibri" w:hAnsi="Calibri" w:cs="Calibri"/>
                <w:b/>
                <w:bCs/>
                <w:sz w:val="20"/>
                <w:szCs w:val="20"/>
                <w:highlight w:val="yellow"/>
              </w:rPr>
              <w:t>[DOPLNÍ UCHAZEČ]</w:t>
            </w:r>
          </w:p>
          <w:p w:rsidR="00B574F0" w:rsidRPr="002F1F37" w:rsidRDefault="00B574F0"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Právní forma vedoucího </w:t>
            </w:r>
            <w:r w:rsidR="008D54EE" w:rsidRPr="002F1F37">
              <w:rPr>
                <w:rFonts w:ascii="Calibri" w:hAnsi="Calibri" w:cs="Calibri"/>
                <w:sz w:val="20"/>
                <w:szCs w:val="20"/>
              </w:rPr>
              <w:t xml:space="preserve">společníka </w:t>
            </w:r>
            <w:r w:rsidRPr="002F1F37">
              <w:rPr>
                <w:rFonts w:ascii="Calibri" w:hAnsi="Calibri" w:cs="Calibri"/>
                <w:b/>
                <w:bCs/>
                <w:sz w:val="20"/>
                <w:szCs w:val="20"/>
                <w:highlight w:val="yellow"/>
              </w:rPr>
              <w:t>[DOPLNÍ UCHAZEČ]</w:t>
            </w:r>
          </w:p>
          <w:p w:rsidR="00B574F0" w:rsidRPr="002F1F37" w:rsidRDefault="00B574F0" w:rsidP="00807D04">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Identifikační číslo vedoucího </w:t>
            </w:r>
            <w:r w:rsidR="008D54EE" w:rsidRPr="002F1F37">
              <w:rPr>
                <w:rFonts w:ascii="Calibri" w:hAnsi="Calibri" w:cs="Calibri"/>
                <w:sz w:val="20"/>
                <w:szCs w:val="20"/>
              </w:rPr>
              <w:t xml:space="preserve">společníka </w:t>
            </w:r>
            <w:r w:rsidRPr="002F1F37">
              <w:rPr>
                <w:rFonts w:ascii="Calibri" w:hAnsi="Calibri" w:cs="Calibri"/>
                <w:b/>
                <w:bCs/>
                <w:sz w:val="20"/>
                <w:szCs w:val="20"/>
                <w:highlight w:val="yellow"/>
              </w:rPr>
              <w:t>[DOPLNÍ UCHAZEČ]</w:t>
            </w:r>
          </w:p>
          <w:p w:rsidR="00B574F0" w:rsidRPr="002F1F37" w:rsidRDefault="00B574F0"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B574F0" w:rsidRPr="002F1F37" w:rsidRDefault="00B574F0"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tc>
      </w:tr>
      <w:tr w:rsidR="00B574F0" w:rsidRPr="002F1F37" w:rsidTr="00B67D76">
        <w:trPr>
          <w:gridBefore w:val="1"/>
          <w:gridAfter w:val="1"/>
          <w:wBefore w:w="108" w:type="dxa"/>
          <w:wAfter w:w="31" w:type="dxa"/>
          <w:cantSplit/>
          <w:trHeight w:val="2156"/>
        </w:trPr>
        <w:tc>
          <w:tcPr>
            <w:tcW w:w="9072" w:type="dxa"/>
            <w:gridSpan w:val="2"/>
          </w:tcPr>
          <w:p w:rsidR="00B574F0" w:rsidRPr="002F1F37" w:rsidRDefault="00B574F0" w:rsidP="00807D04">
            <w:pPr>
              <w:pStyle w:val="text-3mezera"/>
              <w:widowControl/>
              <w:tabs>
                <w:tab w:val="left" w:pos="885"/>
                <w:tab w:val="left" w:pos="1310"/>
              </w:tabs>
              <w:ind w:left="885" w:hanging="885"/>
              <w:jc w:val="left"/>
              <w:rPr>
                <w:rFonts w:ascii="Calibri" w:hAnsi="Calibri" w:cs="Calibri"/>
                <w:sz w:val="20"/>
                <w:szCs w:val="20"/>
              </w:rPr>
            </w:pPr>
            <w:r w:rsidRPr="002F1F37">
              <w:rPr>
                <w:rFonts w:ascii="Calibri" w:hAnsi="Calibri" w:cs="Calibri"/>
                <w:sz w:val="20"/>
                <w:szCs w:val="20"/>
              </w:rPr>
              <w:t>Zastoupení v zemi objednatele, je-li (v případě zahraničního vedoucího)</w:t>
            </w:r>
          </w:p>
          <w:p w:rsidR="00B574F0" w:rsidRPr="002F1F37" w:rsidRDefault="00B574F0"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Adresa kanceláře </w:t>
            </w:r>
            <w:r w:rsidRPr="002F1F37">
              <w:rPr>
                <w:rFonts w:ascii="Calibri" w:hAnsi="Calibri" w:cs="Calibri"/>
                <w:b/>
                <w:bCs/>
                <w:sz w:val="20"/>
                <w:szCs w:val="20"/>
                <w:highlight w:val="yellow"/>
              </w:rPr>
              <w:t>[DOPLNÍ UCHAZEČ]</w:t>
            </w:r>
          </w:p>
          <w:p w:rsidR="00B574F0" w:rsidRPr="002F1F37" w:rsidRDefault="00B574F0"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B574F0" w:rsidRPr="002F1F37" w:rsidRDefault="00B574F0" w:rsidP="006F5CA0">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B574F0" w:rsidRPr="002F1F37" w:rsidRDefault="00B574F0" w:rsidP="006F5CA0">
            <w:pPr>
              <w:pStyle w:val="text-3mezera"/>
              <w:widowControl/>
              <w:tabs>
                <w:tab w:val="left" w:pos="885"/>
                <w:tab w:val="left" w:pos="1310"/>
              </w:tabs>
              <w:ind w:left="885" w:hanging="885"/>
              <w:rPr>
                <w:rFonts w:ascii="Calibri" w:hAnsi="Calibri" w:cs="Calibri"/>
                <w:sz w:val="20"/>
                <w:szCs w:val="20"/>
              </w:rPr>
            </w:pPr>
          </w:p>
        </w:tc>
      </w:tr>
      <w:tr w:rsidR="00B574F0" w:rsidRPr="002F1F37" w:rsidTr="00B67D76">
        <w:trPr>
          <w:gridBefore w:val="1"/>
          <w:gridAfter w:val="1"/>
          <w:wBefore w:w="108" w:type="dxa"/>
          <w:wAfter w:w="31" w:type="dxa"/>
          <w:cantSplit/>
        </w:trPr>
        <w:tc>
          <w:tcPr>
            <w:tcW w:w="9072" w:type="dxa"/>
            <w:gridSpan w:val="2"/>
          </w:tcPr>
          <w:p w:rsidR="00B574F0" w:rsidRPr="002F1F37" w:rsidRDefault="00B574F0" w:rsidP="00B67D76">
            <w:pPr>
              <w:pStyle w:val="text-3mezera"/>
              <w:widowControl/>
              <w:tabs>
                <w:tab w:val="left" w:pos="-24"/>
                <w:tab w:val="left" w:pos="1310"/>
              </w:tabs>
              <w:spacing w:before="0"/>
              <w:ind w:left="34" w:hanging="2"/>
              <w:rPr>
                <w:rFonts w:ascii="Calibri" w:hAnsi="Calibri" w:cs="Calibri"/>
                <w:sz w:val="20"/>
                <w:szCs w:val="20"/>
              </w:rPr>
            </w:pPr>
            <w:r w:rsidRPr="002F1F37">
              <w:rPr>
                <w:rFonts w:ascii="Calibri" w:hAnsi="Calibri" w:cs="Calibri"/>
                <w:sz w:val="20"/>
                <w:szCs w:val="20"/>
              </w:rPr>
              <w:t>Identifikační údaje (obchodní firma, sídlo, právní forma, IČ</w:t>
            </w:r>
            <w:r w:rsidR="00B67D76" w:rsidRPr="002F1F37">
              <w:rPr>
                <w:rFonts w:ascii="Calibri" w:hAnsi="Calibri" w:cs="Calibri"/>
                <w:sz w:val="20"/>
                <w:szCs w:val="20"/>
              </w:rPr>
              <w:t>O</w:t>
            </w:r>
            <w:r w:rsidRPr="002F1F37">
              <w:rPr>
                <w:rFonts w:ascii="Calibri" w:hAnsi="Calibri" w:cs="Calibri"/>
                <w:sz w:val="20"/>
                <w:szCs w:val="20"/>
              </w:rPr>
              <w:t xml:space="preserve">) ostatních </w:t>
            </w:r>
            <w:r w:rsidR="008D54EE" w:rsidRPr="002F1F37">
              <w:rPr>
                <w:rFonts w:ascii="Calibri" w:hAnsi="Calibri" w:cs="Calibri"/>
                <w:sz w:val="20"/>
                <w:szCs w:val="20"/>
              </w:rPr>
              <w:t xml:space="preserve">společníků </w:t>
            </w:r>
            <w:r w:rsidRPr="002F1F37">
              <w:rPr>
                <w:rFonts w:ascii="Calibri" w:hAnsi="Calibri" w:cs="Calibri"/>
                <w:sz w:val="20"/>
                <w:szCs w:val="20"/>
              </w:rPr>
              <w:t xml:space="preserve">(členů </w:t>
            </w:r>
            <w:r w:rsidR="00F3085E" w:rsidRPr="002F1F37">
              <w:rPr>
                <w:rFonts w:ascii="Calibri" w:hAnsi="Calibri" w:cs="Calibri"/>
                <w:sz w:val="20"/>
                <w:szCs w:val="20"/>
              </w:rPr>
              <w:t>společnosti/</w:t>
            </w:r>
            <w:r w:rsidRPr="002F1F37">
              <w:rPr>
                <w:rFonts w:ascii="Calibri" w:hAnsi="Calibri" w:cs="Calibri"/>
                <w:sz w:val="20"/>
                <w:szCs w:val="20"/>
              </w:rPr>
              <w:t xml:space="preserve">sdružení/seskupení) </w:t>
            </w:r>
          </w:p>
          <w:p w:rsidR="00B574F0" w:rsidRPr="002F1F37" w:rsidRDefault="00B574F0"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sz w:val="20"/>
                <w:szCs w:val="20"/>
              </w:rPr>
              <w:t>atd.</w:t>
            </w:r>
          </w:p>
          <w:p w:rsidR="00B574F0" w:rsidRPr="002F1F37" w:rsidRDefault="00B574F0" w:rsidP="006F5CA0">
            <w:pPr>
              <w:pStyle w:val="text-3mezera"/>
              <w:widowControl/>
              <w:tabs>
                <w:tab w:val="left" w:pos="885"/>
                <w:tab w:val="left" w:pos="1310"/>
              </w:tabs>
              <w:ind w:left="1080"/>
              <w:rPr>
                <w:rFonts w:ascii="Calibri" w:hAnsi="Calibri" w:cs="Calibri"/>
                <w:sz w:val="20"/>
                <w:szCs w:val="20"/>
              </w:rPr>
            </w:pPr>
          </w:p>
        </w:tc>
      </w:tr>
      <w:tr w:rsidR="00B574F0" w:rsidRPr="002F1F37" w:rsidTr="00B67D76">
        <w:trPr>
          <w:gridBefore w:val="1"/>
          <w:gridAfter w:val="1"/>
          <w:wBefore w:w="108" w:type="dxa"/>
          <w:wAfter w:w="31" w:type="dxa"/>
          <w:cantSplit/>
        </w:trPr>
        <w:tc>
          <w:tcPr>
            <w:tcW w:w="9072" w:type="dxa"/>
            <w:gridSpan w:val="2"/>
          </w:tcPr>
          <w:p w:rsidR="00B574F0" w:rsidRPr="002F1F37" w:rsidRDefault="00B574F0"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Jméno nebo název </w:t>
            </w:r>
            <w:r w:rsidR="008D54EE" w:rsidRPr="002F1F37">
              <w:rPr>
                <w:rFonts w:ascii="Calibri" w:hAnsi="Calibri" w:cs="Calibri"/>
                <w:sz w:val="20"/>
                <w:szCs w:val="20"/>
              </w:rPr>
              <w:t>společnosti</w:t>
            </w:r>
            <w:r w:rsidR="00F3085E" w:rsidRPr="002F1F37">
              <w:rPr>
                <w:rFonts w:ascii="Calibri" w:hAnsi="Calibri" w:cs="Calibri"/>
                <w:sz w:val="20"/>
                <w:szCs w:val="20"/>
              </w:rPr>
              <w:t>/sdružení/seskupení</w:t>
            </w:r>
            <w:r w:rsidR="008D54EE"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p>
          <w:p w:rsidR="00B574F0" w:rsidRPr="002F1F37" w:rsidRDefault="00B574F0" w:rsidP="00807D04">
            <w:pPr>
              <w:pStyle w:val="text-3mezera"/>
              <w:widowControl/>
              <w:tabs>
                <w:tab w:val="left" w:pos="885"/>
                <w:tab w:val="left" w:pos="1310"/>
              </w:tabs>
              <w:ind w:left="885" w:hanging="885"/>
              <w:rPr>
                <w:rFonts w:ascii="Calibri" w:hAnsi="Calibri" w:cs="Calibri"/>
                <w:sz w:val="20"/>
                <w:szCs w:val="20"/>
              </w:rPr>
            </w:pPr>
          </w:p>
        </w:tc>
      </w:tr>
      <w:tr w:rsidR="00B574F0" w:rsidRPr="002F1F37" w:rsidTr="00B67D76">
        <w:trPr>
          <w:gridBefore w:val="1"/>
          <w:gridAfter w:val="1"/>
          <w:wBefore w:w="108" w:type="dxa"/>
          <w:wAfter w:w="31" w:type="dxa"/>
          <w:cantSplit/>
        </w:trPr>
        <w:tc>
          <w:tcPr>
            <w:tcW w:w="9072" w:type="dxa"/>
            <w:gridSpan w:val="2"/>
          </w:tcPr>
          <w:p w:rsidR="00B574F0" w:rsidRPr="002F1F37" w:rsidRDefault="00B574F0" w:rsidP="006F5CA0">
            <w:pPr>
              <w:pStyle w:val="text-3mezera"/>
              <w:widowControl/>
              <w:tabs>
                <w:tab w:val="left" w:pos="1310"/>
              </w:tabs>
              <w:jc w:val="left"/>
              <w:rPr>
                <w:rFonts w:ascii="Calibri" w:hAnsi="Calibri" w:cs="Calibri"/>
                <w:sz w:val="20"/>
                <w:szCs w:val="20"/>
              </w:rPr>
            </w:pPr>
            <w:r w:rsidRPr="002F1F37">
              <w:rPr>
                <w:rFonts w:ascii="Calibri" w:hAnsi="Calibri" w:cs="Calibri"/>
                <w:sz w:val="20"/>
                <w:szCs w:val="20"/>
              </w:rPr>
              <w:t xml:space="preserve">Smlouva o </w:t>
            </w:r>
            <w:r w:rsidR="008D54EE" w:rsidRPr="002F1F37">
              <w:rPr>
                <w:rFonts w:ascii="Calibri" w:hAnsi="Calibri" w:cs="Calibri"/>
                <w:sz w:val="20"/>
                <w:szCs w:val="20"/>
              </w:rPr>
              <w:t>vzniku společnosti</w:t>
            </w:r>
            <w:r w:rsidR="00F3085E" w:rsidRPr="002F1F37">
              <w:rPr>
                <w:rFonts w:ascii="Calibri" w:hAnsi="Calibri" w:cs="Calibri"/>
                <w:sz w:val="20"/>
                <w:szCs w:val="20"/>
              </w:rPr>
              <w:t>/sdružení/seskupení</w:t>
            </w:r>
          </w:p>
          <w:p w:rsidR="00B574F0" w:rsidRPr="002F1F37" w:rsidRDefault="00B574F0" w:rsidP="00F24A21">
            <w:pPr>
              <w:pStyle w:val="text-3mezera"/>
              <w:widowControl/>
              <w:numPr>
                <w:ilvl w:val="1"/>
                <w:numId w:val="13"/>
              </w:numPr>
              <w:tabs>
                <w:tab w:val="left" w:pos="1310"/>
              </w:tabs>
              <w:jc w:val="left"/>
              <w:rPr>
                <w:rFonts w:ascii="Calibri" w:hAnsi="Calibri" w:cs="Calibri"/>
                <w:sz w:val="20"/>
                <w:szCs w:val="20"/>
              </w:rPr>
            </w:pPr>
            <w:r w:rsidRPr="002F1F37">
              <w:rPr>
                <w:rFonts w:ascii="Calibri" w:hAnsi="Calibri" w:cs="Calibri"/>
                <w:sz w:val="20"/>
                <w:szCs w:val="20"/>
              </w:rPr>
              <w:t xml:space="preserve">Datum uzavření: </w:t>
            </w:r>
            <w:r w:rsidRPr="002F1F37">
              <w:rPr>
                <w:rFonts w:ascii="Calibri" w:hAnsi="Calibri" w:cs="Calibri"/>
                <w:b/>
                <w:bCs/>
                <w:sz w:val="20"/>
                <w:szCs w:val="20"/>
                <w:highlight w:val="yellow"/>
              </w:rPr>
              <w:t>[DOPLNÍ UCHAZEČ]</w:t>
            </w:r>
          </w:p>
          <w:p w:rsidR="00B574F0" w:rsidRPr="002F1F37" w:rsidRDefault="00B574F0" w:rsidP="00F24A2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Místo: </w:t>
            </w:r>
            <w:r w:rsidRPr="002F1F37">
              <w:rPr>
                <w:rFonts w:ascii="Calibri" w:hAnsi="Calibri" w:cs="Calibri"/>
                <w:b/>
                <w:bCs/>
                <w:sz w:val="20"/>
                <w:szCs w:val="20"/>
                <w:highlight w:val="yellow"/>
              </w:rPr>
              <w:t>[DOPLNÍ UCHAZEČ]</w:t>
            </w:r>
          </w:p>
          <w:p w:rsidR="00B574F0" w:rsidRPr="002F1F37" w:rsidRDefault="00B574F0" w:rsidP="007A5A7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Příloha – smlouva </w:t>
            </w:r>
          </w:p>
        </w:tc>
      </w:tr>
      <w:tr w:rsidR="00B574F0" w:rsidRPr="002F1F37" w:rsidTr="00B67D76">
        <w:trPr>
          <w:gridBefore w:val="1"/>
          <w:gridAfter w:val="1"/>
          <w:wBefore w:w="108" w:type="dxa"/>
          <w:wAfter w:w="31" w:type="dxa"/>
          <w:cantSplit/>
        </w:trPr>
        <w:tc>
          <w:tcPr>
            <w:tcW w:w="9072" w:type="dxa"/>
            <w:gridSpan w:val="2"/>
          </w:tcPr>
          <w:p w:rsidR="00B574F0" w:rsidRPr="002F1F37" w:rsidRDefault="00B574F0" w:rsidP="006F5CA0">
            <w:pPr>
              <w:pStyle w:val="text-3mezera"/>
              <w:widowControl/>
              <w:tabs>
                <w:tab w:val="left" w:pos="885"/>
                <w:tab w:val="left" w:pos="1310"/>
              </w:tabs>
              <w:ind w:left="885" w:hanging="885"/>
              <w:rPr>
                <w:rFonts w:ascii="Calibri" w:hAnsi="Calibri" w:cs="Calibri"/>
              </w:rPr>
            </w:pPr>
          </w:p>
        </w:tc>
      </w:tr>
      <w:tr w:rsidR="00B574F0" w:rsidRPr="002F1F37" w:rsidTr="00B67D76">
        <w:tblPrEx>
          <w:tblLook w:val="00A0" w:firstRow="1" w:lastRow="0" w:firstColumn="1" w:lastColumn="0" w:noHBand="0" w:noVBand="0"/>
        </w:tblPrEx>
        <w:tc>
          <w:tcPr>
            <w:tcW w:w="1242" w:type="dxa"/>
            <w:gridSpan w:val="2"/>
          </w:tcPr>
          <w:p w:rsidR="00B574F0" w:rsidRPr="002F1F37" w:rsidRDefault="00B574F0"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gridSpan w:val="2"/>
          </w:tcPr>
          <w:p w:rsidR="00B574F0" w:rsidRPr="002F1F37" w:rsidRDefault="00B574F0"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B574F0" w:rsidRPr="002F1F37" w:rsidTr="00B67D76">
        <w:tblPrEx>
          <w:tblLook w:val="00A0" w:firstRow="1" w:lastRow="0" w:firstColumn="1" w:lastColumn="0" w:noHBand="0" w:noVBand="0"/>
        </w:tblPrEx>
        <w:tc>
          <w:tcPr>
            <w:tcW w:w="1242" w:type="dxa"/>
            <w:gridSpan w:val="2"/>
          </w:tcPr>
          <w:p w:rsidR="00B574F0" w:rsidRPr="002F1F37" w:rsidRDefault="00B574F0"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gridSpan w:val="2"/>
          </w:tcPr>
          <w:p w:rsidR="00B574F0" w:rsidRPr="002F1F37" w:rsidRDefault="00B574F0"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B574F0" w:rsidRPr="002F1F37" w:rsidRDefault="00B574F0" w:rsidP="006F5CA0">
      <w:pPr>
        <w:spacing w:after="120" w:line="320" w:lineRule="atLeast"/>
        <w:jc w:val="center"/>
        <w:rPr>
          <w:rFonts w:ascii="Calibri" w:hAnsi="Calibri" w:cs="Calibri"/>
          <w:sz w:val="20"/>
          <w:szCs w:val="20"/>
        </w:rPr>
      </w:pPr>
    </w:p>
    <w:p w:rsidR="007E7B96" w:rsidRPr="002F1F37" w:rsidRDefault="007E7B96"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2F1F37" w:rsidRPr="002F1F37" w:rsidTr="009C0694">
        <w:tc>
          <w:tcPr>
            <w:tcW w:w="8503" w:type="dxa"/>
          </w:tcPr>
          <w:p w:rsidR="007E7B96" w:rsidRPr="002F1F37"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Jméno</w:t>
                  </w:r>
                </w:p>
              </w:tc>
              <w:tc>
                <w:tcPr>
                  <w:tcW w:w="4387" w:type="dxa"/>
                  <w:vAlign w:val="center"/>
                </w:tcPr>
                <w:p w:rsidR="007E7B96" w:rsidRPr="002F1F37" w:rsidRDefault="007E7B96" w:rsidP="009C0694">
                  <w:pPr>
                    <w:ind w:left="142"/>
                    <w:rPr>
                      <w:rFonts w:ascii="Calibri" w:hAnsi="Calibri" w:cs="Calibri"/>
                      <w:sz w:val="20"/>
                      <w:szCs w:val="20"/>
                    </w:rPr>
                  </w:pPr>
                </w:p>
              </w:tc>
            </w:tr>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Podpis</w:t>
                  </w:r>
                </w:p>
              </w:tc>
              <w:tc>
                <w:tcPr>
                  <w:tcW w:w="4387" w:type="dxa"/>
                  <w:vAlign w:val="center"/>
                </w:tcPr>
                <w:p w:rsidR="007E7B96" w:rsidRPr="002F1F37" w:rsidRDefault="007E7B96" w:rsidP="009C0694">
                  <w:pPr>
                    <w:ind w:left="142"/>
                    <w:rPr>
                      <w:rFonts w:ascii="Calibri" w:hAnsi="Calibri" w:cs="Calibri"/>
                      <w:sz w:val="20"/>
                      <w:szCs w:val="20"/>
                    </w:rPr>
                  </w:pPr>
                </w:p>
              </w:tc>
            </w:tr>
          </w:tbl>
          <w:p w:rsidR="007E7B96" w:rsidRPr="002F1F37" w:rsidRDefault="007E7B96" w:rsidP="009C0694">
            <w:pPr>
              <w:pStyle w:val="RLOdrky"/>
              <w:numPr>
                <w:ilvl w:val="0"/>
                <w:numId w:val="0"/>
              </w:numPr>
              <w:ind w:left="142"/>
              <w:jc w:val="center"/>
              <w:rPr>
                <w:b/>
                <w:bCs/>
                <w:color w:val="auto"/>
                <w:sz w:val="20"/>
                <w:szCs w:val="20"/>
              </w:rPr>
            </w:pPr>
          </w:p>
        </w:tc>
      </w:tr>
    </w:tbl>
    <w:p w:rsidR="007A5A71" w:rsidRPr="002F1F37" w:rsidRDefault="007A5A71" w:rsidP="00596BD9">
      <w:pPr>
        <w:jc w:val="center"/>
        <w:rPr>
          <w:rFonts w:ascii="Calibri" w:hAnsi="Calibri" w:cs="Calibri"/>
          <w:b/>
          <w:bCs/>
          <w:sz w:val="22"/>
          <w:szCs w:val="22"/>
        </w:rPr>
      </w:pPr>
    </w:p>
    <w:p w:rsidR="00B574F0" w:rsidRPr="002F1F37" w:rsidRDefault="00B574F0" w:rsidP="00596BD9">
      <w:pPr>
        <w:jc w:val="center"/>
        <w:rPr>
          <w:rFonts w:ascii="Calibri" w:hAnsi="Calibri" w:cs="Calibri"/>
          <w:sz w:val="22"/>
          <w:szCs w:val="22"/>
        </w:rPr>
      </w:pPr>
      <w:r w:rsidRPr="002F1F37">
        <w:rPr>
          <w:rFonts w:ascii="Calibri" w:hAnsi="Calibri" w:cs="Calibri"/>
          <w:b/>
          <w:bCs/>
          <w:sz w:val="22"/>
          <w:szCs w:val="22"/>
        </w:rPr>
        <w:t xml:space="preserve">Příloha č. </w:t>
      </w:r>
      <w:r w:rsidR="004345CD" w:rsidRPr="002F1F37">
        <w:rPr>
          <w:rFonts w:ascii="Calibri" w:hAnsi="Calibri" w:cs="Calibri"/>
          <w:b/>
          <w:bCs/>
          <w:sz w:val="22"/>
          <w:szCs w:val="22"/>
        </w:rPr>
        <w:t>5</w:t>
      </w:r>
    </w:p>
    <w:p w:rsidR="00B574F0" w:rsidRPr="002F1F37" w:rsidRDefault="00B574F0" w:rsidP="00596BD9">
      <w:pPr>
        <w:pStyle w:val="text"/>
        <w:widowControl/>
        <w:spacing w:before="0"/>
        <w:jc w:val="center"/>
        <w:rPr>
          <w:rFonts w:ascii="Calibri" w:hAnsi="Calibri" w:cs="Calibri"/>
          <w:b/>
          <w:bCs/>
          <w:sz w:val="22"/>
          <w:szCs w:val="22"/>
        </w:rPr>
      </w:pPr>
      <w:r w:rsidRPr="002F1F37">
        <w:rPr>
          <w:rFonts w:ascii="Calibri" w:hAnsi="Calibri" w:cs="Calibri"/>
          <w:b/>
          <w:bCs/>
          <w:sz w:val="22"/>
          <w:szCs w:val="22"/>
        </w:rPr>
        <w:t>Seznam významných služeb</w:t>
      </w:r>
    </w:p>
    <w:p w:rsidR="00B574F0" w:rsidRPr="002F1F37" w:rsidRDefault="00B574F0" w:rsidP="00596BD9">
      <w:pPr>
        <w:pStyle w:val="text"/>
        <w:widowControl/>
        <w:rPr>
          <w:rFonts w:ascii="Calibri" w:hAnsi="Calibri" w:cs="Calibri"/>
          <w:b/>
          <w:bCs/>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9604F1" w:rsidRPr="002F1F37" w:rsidTr="00711A2E">
        <w:trPr>
          <w:cantSplit/>
        </w:trPr>
        <w:tc>
          <w:tcPr>
            <w:tcW w:w="1582"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sz w:val="18"/>
                <w:szCs w:val="18"/>
              </w:rPr>
              <w:t>Název projektu / druh služeb / rozsah služeb</w:t>
            </w:r>
          </w:p>
        </w:tc>
        <w:tc>
          <w:tcPr>
            <w:tcW w:w="1537"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sz w:val="18"/>
                <w:szCs w:val="18"/>
              </w:rPr>
              <w:t>Celková hodnota služeb, za kterou byl odpovědný uchazeč</w:t>
            </w:r>
            <w:r w:rsidR="005435A0" w:rsidRPr="002F1F37">
              <w:rPr>
                <w:rFonts w:ascii="Calibri" w:hAnsi="Calibri" w:cs="Calibri"/>
              </w:rPr>
              <w:t>*</w:t>
            </w:r>
          </w:p>
          <w:p w:rsidR="009604F1" w:rsidRPr="002F1F37" w:rsidRDefault="009604F1" w:rsidP="00E0481F">
            <w:pPr>
              <w:pStyle w:val="tabulka"/>
              <w:widowControl/>
              <w:spacing w:before="0"/>
              <w:rPr>
                <w:rFonts w:ascii="Calibri" w:hAnsi="Calibri" w:cs="Calibri"/>
                <w:sz w:val="18"/>
                <w:szCs w:val="18"/>
              </w:rPr>
            </w:pPr>
            <w:r w:rsidRPr="002F1F37">
              <w:rPr>
                <w:rFonts w:ascii="Calibri" w:hAnsi="Calibri" w:cs="Calibri"/>
                <w:sz w:val="18"/>
                <w:szCs w:val="18"/>
              </w:rPr>
              <w:t>v Kč nebo ekvivalentu Kč</w:t>
            </w:r>
            <w:r w:rsidR="005435A0" w:rsidRPr="002F1F37">
              <w:rPr>
                <w:rFonts w:ascii="Calibri" w:hAnsi="Calibri" w:cs="Calibri"/>
              </w:rPr>
              <w:t>**</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sz w:val="18"/>
                <w:szCs w:val="18"/>
              </w:rPr>
              <w:t xml:space="preserve">Zdroj </w:t>
            </w:r>
            <w:proofErr w:type="spellStart"/>
            <w:r w:rsidRPr="002F1F37">
              <w:rPr>
                <w:rFonts w:ascii="Calibri" w:hAnsi="Calibri" w:cs="Calibri"/>
                <w:sz w:val="18"/>
                <w:szCs w:val="18"/>
              </w:rPr>
              <w:t>finan-cování</w:t>
            </w:r>
            <w:proofErr w:type="spellEnd"/>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sz w:val="18"/>
                <w:szCs w:val="18"/>
              </w:rPr>
              <w:t xml:space="preserve">Lhůta plnění dle  smlouvy / doba poskytnutí </w:t>
            </w:r>
          </w:p>
          <w:p w:rsidR="009604F1" w:rsidRPr="002F1F37" w:rsidRDefault="009604F1" w:rsidP="00E0481F">
            <w:pPr>
              <w:pStyle w:val="tabulka"/>
              <w:widowControl/>
              <w:rPr>
                <w:rFonts w:ascii="Calibri" w:hAnsi="Calibri" w:cs="Calibri"/>
                <w:sz w:val="18"/>
                <w:szCs w:val="18"/>
              </w:rPr>
            </w:pPr>
          </w:p>
        </w:tc>
        <w:tc>
          <w:tcPr>
            <w:tcW w:w="1275"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sz w:val="18"/>
                <w:szCs w:val="18"/>
              </w:rPr>
              <w:t>Objednatel a místo budoucí stavby</w:t>
            </w:r>
          </w:p>
          <w:p w:rsidR="009604F1" w:rsidRPr="002F1F37" w:rsidRDefault="009604F1" w:rsidP="00E0481F">
            <w:pPr>
              <w:pStyle w:val="tabulka"/>
              <w:widowControl/>
              <w:rPr>
                <w:rFonts w:ascii="Calibri" w:hAnsi="Calibri" w:cs="Calibri"/>
                <w:sz w:val="18"/>
                <w:szCs w:val="18"/>
              </w:rPr>
            </w:pPr>
          </w:p>
        </w:tc>
        <w:tc>
          <w:tcPr>
            <w:tcW w:w="1276" w:type="dxa"/>
          </w:tcPr>
          <w:p w:rsidR="009604F1" w:rsidRPr="002F1F37" w:rsidRDefault="005435A0" w:rsidP="00E0481F">
            <w:pPr>
              <w:pStyle w:val="tabulka"/>
              <w:widowControl/>
              <w:spacing w:before="0"/>
              <w:rPr>
                <w:rFonts w:ascii="Calibri" w:hAnsi="Calibri" w:cs="Calibri"/>
                <w:sz w:val="18"/>
                <w:szCs w:val="18"/>
              </w:rPr>
            </w:pPr>
            <w:r w:rsidRPr="002F1F37">
              <w:rPr>
                <w:rFonts w:ascii="Calibri" w:hAnsi="Calibri" w:cs="Calibri"/>
                <w:sz w:val="18"/>
                <w:szCs w:val="18"/>
              </w:rPr>
              <w:t>D</w:t>
            </w:r>
            <w:r w:rsidR="009604F1" w:rsidRPr="002F1F37">
              <w:rPr>
                <w:rFonts w:ascii="Calibri" w:hAnsi="Calibri" w:cs="Calibri"/>
                <w:sz w:val="18"/>
                <w:szCs w:val="18"/>
              </w:rPr>
              <w:t>odavatel (</w:t>
            </w:r>
            <w:r w:rsidRPr="002F1F37">
              <w:rPr>
                <w:rFonts w:ascii="Calibri" w:hAnsi="Calibri" w:cs="Calibri"/>
                <w:sz w:val="18"/>
                <w:szCs w:val="18"/>
              </w:rPr>
              <w:t>D</w:t>
            </w:r>
            <w:r w:rsidR="009604F1" w:rsidRPr="002F1F37">
              <w:rPr>
                <w:rFonts w:ascii="Calibri" w:hAnsi="Calibri" w:cs="Calibri"/>
                <w:sz w:val="18"/>
                <w:szCs w:val="18"/>
              </w:rPr>
              <w:t>) nebo</w:t>
            </w:r>
          </w:p>
          <w:p w:rsidR="009604F1" w:rsidRPr="002F1F37" w:rsidRDefault="0074482F" w:rsidP="00F405E8">
            <w:pPr>
              <w:pStyle w:val="tabulka"/>
              <w:widowControl/>
              <w:spacing w:before="0"/>
              <w:rPr>
                <w:rFonts w:ascii="Calibri" w:hAnsi="Calibri" w:cs="Calibri"/>
                <w:sz w:val="18"/>
                <w:szCs w:val="18"/>
              </w:rPr>
            </w:pPr>
            <w:r w:rsidRPr="002F1F37">
              <w:rPr>
                <w:rFonts w:ascii="Calibri" w:hAnsi="Calibri" w:cs="Calibri"/>
                <w:sz w:val="18"/>
                <w:szCs w:val="18"/>
              </w:rPr>
              <w:t>Společník</w:t>
            </w:r>
            <w:r w:rsidR="009604F1" w:rsidRPr="002F1F37">
              <w:rPr>
                <w:rFonts w:ascii="Calibri" w:hAnsi="Calibri" w:cs="Calibri"/>
                <w:sz w:val="18"/>
                <w:szCs w:val="18"/>
              </w:rPr>
              <w:t xml:space="preserve"> (</w:t>
            </w:r>
            <w:r w:rsidRPr="002F1F37">
              <w:rPr>
                <w:rFonts w:ascii="Calibri" w:hAnsi="Calibri" w:cs="Calibri"/>
                <w:sz w:val="18"/>
                <w:szCs w:val="18"/>
              </w:rPr>
              <w:t>SPOL</w:t>
            </w:r>
            <w:r w:rsidR="009604F1" w:rsidRPr="002F1F37">
              <w:rPr>
                <w:rFonts w:ascii="Calibri" w:hAnsi="Calibri" w:cs="Calibri"/>
                <w:sz w:val="18"/>
                <w:szCs w:val="18"/>
              </w:rPr>
              <w:t>) nebo Subdodavatel (</w:t>
            </w:r>
            <w:r w:rsidR="009604F1" w:rsidRPr="002F1F37">
              <w:rPr>
                <w:rFonts w:ascii="Calibri" w:hAnsi="Calibri" w:cs="Calibri"/>
                <w:b/>
                <w:bCs/>
                <w:sz w:val="18"/>
                <w:szCs w:val="18"/>
              </w:rPr>
              <w:t>S</w:t>
            </w:r>
            <w:r w:rsidR="009604F1" w:rsidRPr="002F1F37">
              <w:rPr>
                <w:rFonts w:ascii="Calibri" w:hAnsi="Calibri" w:cs="Calibri"/>
                <w:sz w:val="18"/>
                <w:szCs w:val="18"/>
              </w:rPr>
              <w:t>)</w:t>
            </w:r>
            <w:r w:rsidR="005435A0" w:rsidRPr="002F1F37">
              <w:rPr>
                <w:rFonts w:ascii="Calibri" w:hAnsi="Calibri" w:cs="Calibri"/>
              </w:rPr>
              <w:t xml:space="preserve"> </w:t>
            </w:r>
            <w:r w:rsidR="00F405E8" w:rsidRPr="002F1F37">
              <w:rPr>
                <w:rFonts w:ascii="Calibri" w:hAnsi="Calibri" w:cs="Calibri"/>
              </w:rPr>
              <w:t>***</w:t>
            </w:r>
          </w:p>
        </w:tc>
      </w:tr>
      <w:tr w:rsidR="009604F1" w:rsidRPr="002F1F37" w:rsidTr="008D27F8">
        <w:trPr>
          <w:cantSplit/>
        </w:trPr>
        <w:tc>
          <w:tcPr>
            <w:tcW w:w="1582" w:type="dxa"/>
          </w:tcPr>
          <w:p w:rsidR="009604F1" w:rsidRPr="002F1F37" w:rsidRDefault="009604F1" w:rsidP="00E0481F">
            <w:pPr>
              <w:pStyle w:val="tabulka"/>
              <w:widowControl/>
              <w:rPr>
                <w:rFonts w:ascii="Calibri" w:hAnsi="Calibri" w:cs="Calibri"/>
                <w:b/>
                <w:bCs/>
                <w:i/>
                <w:iCs/>
                <w:sz w:val="18"/>
                <w:szCs w:val="18"/>
              </w:rPr>
            </w:pPr>
            <w:r w:rsidRPr="002F1F37">
              <w:rPr>
                <w:rFonts w:ascii="Calibri" w:hAnsi="Calibri" w:cs="Calibri"/>
                <w:b/>
                <w:bCs/>
                <w:i/>
                <w:iCs/>
                <w:sz w:val="18"/>
                <w:szCs w:val="18"/>
              </w:rPr>
              <w:t>A) v ČR</w:t>
            </w:r>
          </w:p>
        </w:tc>
        <w:tc>
          <w:tcPr>
            <w:tcW w:w="1537" w:type="dxa"/>
          </w:tcPr>
          <w:p w:rsidR="009604F1" w:rsidRPr="002F1F37" w:rsidRDefault="009604F1" w:rsidP="00E0481F">
            <w:pPr>
              <w:pStyle w:val="tabulka"/>
              <w:widowControl/>
              <w:rPr>
                <w:rFonts w:ascii="Calibri" w:hAnsi="Calibri" w:cs="Calibri"/>
                <w:sz w:val="18"/>
                <w:szCs w:val="18"/>
              </w:rPr>
            </w:pPr>
          </w:p>
        </w:tc>
        <w:tc>
          <w:tcPr>
            <w:tcW w:w="1276" w:type="dxa"/>
          </w:tcPr>
          <w:p w:rsidR="009604F1" w:rsidRPr="002F1F37" w:rsidRDefault="009604F1" w:rsidP="00E0481F">
            <w:pPr>
              <w:pStyle w:val="tabulka"/>
              <w:widowControl/>
              <w:rPr>
                <w:rFonts w:ascii="Calibri" w:hAnsi="Calibri" w:cs="Calibri"/>
                <w:sz w:val="18"/>
                <w:szCs w:val="18"/>
              </w:rPr>
            </w:pPr>
          </w:p>
        </w:tc>
        <w:tc>
          <w:tcPr>
            <w:tcW w:w="1276" w:type="dxa"/>
          </w:tcPr>
          <w:p w:rsidR="009604F1" w:rsidRPr="002F1F37" w:rsidRDefault="009604F1" w:rsidP="00E0481F">
            <w:pPr>
              <w:pStyle w:val="tabulka"/>
              <w:widowControl/>
              <w:rPr>
                <w:rFonts w:ascii="Calibri" w:hAnsi="Calibri" w:cs="Calibri"/>
                <w:sz w:val="18"/>
                <w:szCs w:val="18"/>
              </w:rPr>
            </w:pPr>
          </w:p>
        </w:tc>
        <w:tc>
          <w:tcPr>
            <w:tcW w:w="1275" w:type="dxa"/>
          </w:tcPr>
          <w:p w:rsidR="009604F1" w:rsidRPr="002F1F37" w:rsidRDefault="009604F1" w:rsidP="00E0481F">
            <w:pPr>
              <w:pStyle w:val="tabulka"/>
              <w:widowControl/>
              <w:rPr>
                <w:rFonts w:ascii="Calibri" w:hAnsi="Calibri" w:cs="Calibri"/>
                <w:sz w:val="18"/>
                <w:szCs w:val="18"/>
              </w:rPr>
            </w:pPr>
          </w:p>
        </w:tc>
        <w:tc>
          <w:tcPr>
            <w:tcW w:w="1276" w:type="dxa"/>
          </w:tcPr>
          <w:p w:rsidR="009604F1" w:rsidRPr="002F1F37" w:rsidRDefault="009604F1" w:rsidP="00E0481F">
            <w:pPr>
              <w:pStyle w:val="tabulka"/>
              <w:widowControl/>
              <w:rPr>
                <w:rFonts w:ascii="Calibri" w:hAnsi="Calibri" w:cs="Calibri"/>
                <w:sz w:val="18"/>
                <w:szCs w:val="18"/>
              </w:rPr>
            </w:pPr>
          </w:p>
        </w:tc>
      </w:tr>
      <w:tr w:rsidR="009604F1" w:rsidRPr="002F1F37" w:rsidTr="008D27F8">
        <w:trPr>
          <w:cantSplit/>
        </w:trPr>
        <w:tc>
          <w:tcPr>
            <w:tcW w:w="1582"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9604F1" w:rsidRPr="002F1F37" w:rsidTr="008D27F8">
        <w:trPr>
          <w:cantSplit/>
        </w:trPr>
        <w:tc>
          <w:tcPr>
            <w:tcW w:w="1582"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9604F1" w:rsidRPr="002F1F37" w:rsidTr="008D27F8">
        <w:trPr>
          <w:cantSplit/>
        </w:trPr>
        <w:tc>
          <w:tcPr>
            <w:tcW w:w="1582"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9604F1" w:rsidRPr="002F1F37" w:rsidTr="008D27F8">
        <w:trPr>
          <w:cantSplit/>
        </w:trPr>
        <w:tc>
          <w:tcPr>
            <w:tcW w:w="1582"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9604F1" w:rsidRPr="002F1F37" w:rsidTr="008D27F8">
        <w:trPr>
          <w:cantSplit/>
        </w:trPr>
        <w:tc>
          <w:tcPr>
            <w:tcW w:w="1582" w:type="dxa"/>
          </w:tcPr>
          <w:p w:rsidR="009604F1" w:rsidRPr="002F1F37" w:rsidRDefault="009604F1" w:rsidP="00E0481F">
            <w:pPr>
              <w:pStyle w:val="tabulka"/>
              <w:widowControl/>
              <w:rPr>
                <w:rFonts w:ascii="Calibri" w:hAnsi="Calibri" w:cs="Calibri"/>
                <w:b/>
                <w:bCs/>
                <w:i/>
                <w:iCs/>
                <w:sz w:val="18"/>
                <w:szCs w:val="18"/>
              </w:rPr>
            </w:pPr>
            <w:r w:rsidRPr="002F1F37">
              <w:rPr>
                <w:rFonts w:ascii="Calibri" w:hAnsi="Calibri" w:cs="Calibri"/>
                <w:b/>
                <w:bCs/>
                <w:i/>
                <w:iCs/>
                <w:sz w:val="18"/>
                <w:szCs w:val="18"/>
              </w:rPr>
              <w:t>B) v zahraničí</w:t>
            </w:r>
          </w:p>
        </w:tc>
        <w:tc>
          <w:tcPr>
            <w:tcW w:w="1537" w:type="dxa"/>
          </w:tcPr>
          <w:p w:rsidR="009604F1" w:rsidRPr="002F1F37" w:rsidRDefault="009604F1" w:rsidP="00E0481F">
            <w:pPr>
              <w:pStyle w:val="tabulka"/>
              <w:widowControl/>
              <w:rPr>
                <w:rFonts w:ascii="Calibri" w:hAnsi="Calibri" w:cs="Calibri"/>
                <w:sz w:val="18"/>
                <w:szCs w:val="18"/>
              </w:rPr>
            </w:pPr>
          </w:p>
        </w:tc>
        <w:tc>
          <w:tcPr>
            <w:tcW w:w="1276" w:type="dxa"/>
          </w:tcPr>
          <w:p w:rsidR="009604F1" w:rsidRPr="002F1F37" w:rsidRDefault="009604F1" w:rsidP="00E0481F">
            <w:pPr>
              <w:pStyle w:val="tabulka"/>
              <w:widowControl/>
              <w:rPr>
                <w:rFonts w:ascii="Calibri" w:hAnsi="Calibri" w:cs="Calibri"/>
                <w:sz w:val="18"/>
                <w:szCs w:val="18"/>
              </w:rPr>
            </w:pPr>
          </w:p>
        </w:tc>
        <w:tc>
          <w:tcPr>
            <w:tcW w:w="1276" w:type="dxa"/>
          </w:tcPr>
          <w:p w:rsidR="009604F1" w:rsidRPr="002F1F37" w:rsidRDefault="009604F1" w:rsidP="00E0481F">
            <w:pPr>
              <w:pStyle w:val="tabulka"/>
              <w:widowControl/>
              <w:rPr>
                <w:rFonts w:ascii="Calibri" w:hAnsi="Calibri" w:cs="Calibri"/>
                <w:sz w:val="18"/>
                <w:szCs w:val="18"/>
              </w:rPr>
            </w:pPr>
          </w:p>
        </w:tc>
        <w:tc>
          <w:tcPr>
            <w:tcW w:w="1275" w:type="dxa"/>
          </w:tcPr>
          <w:p w:rsidR="009604F1" w:rsidRPr="002F1F37" w:rsidRDefault="009604F1" w:rsidP="00E0481F">
            <w:pPr>
              <w:pStyle w:val="tabulka"/>
              <w:widowControl/>
              <w:rPr>
                <w:rFonts w:ascii="Calibri" w:hAnsi="Calibri" w:cs="Calibri"/>
                <w:sz w:val="18"/>
                <w:szCs w:val="18"/>
              </w:rPr>
            </w:pPr>
          </w:p>
        </w:tc>
        <w:tc>
          <w:tcPr>
            <w:tcW w:w="1276" w:type="dxa"/>
          </w:tcPr>
          <w:p w:rsidR="009604F1" w:rsidRPr="002F1F37" w:rsidRDefault="009604F1" w:rsidP="00E0481F">
            <w:pPr>
              <w:pStyle w:val="tabulka"/>
              <w:widowControl/>
              <w:rPr>
                <w:rFonts w:ascii="Calibri" w:hAnsi="Calibri" w:cs="Calibri"/>
                <w:sz w:val="18"/>
                <w:szCs w:val="18"/>
              </w:rPr>
            </w:pPr>
          </w:p>
        </w:tc>
      </w:tr>
      <w:tr w:rsidR="009604F1" w:rsidRPr="002F1F37" w:rsidTr="008D27F8">
        <w:trPr>
          <w:cantSplit/>
        </w:trPr>
        <w:tc>
          <w:tcPr>
            <w:tcW w:w="1582"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9604F1" w:rsidRPr="002F1F37" w:rsidTr="008D27F8">
        <w:trPr>
          <w:cantSplit/>
        </w:trPr>
        <w:tc>
          <w:tcPr>
            <w:tcW w:w="1582"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9604F1" w:rsidRPr="002F1F37" w:rsidTr="008D27F8">
        <w:trPr>
          <w:cantSplit/>
        </w:trPr>
        <w:tc>
          <w:tcPr>
            <w:tcW w:w="1582"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37"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5"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276" w:type="dxa"/>
          </w:tcPr>
          <w:p w:rsidR="009604F1" w:rsidRPr="002F1F37" w:rsidRDefault="009604F1"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bl>
    <w:p w:rsidR="00453B32" w:rsidRPr="002F1F37" w:rsidRDefault="00453B32" w:rsidP="00F405E8">
      <w:pPr>
        <w:pStyle w:val="text"/>
        <w:widowControl/>
        <w:spacing w:before="0"/>
        <w:rPr>
          <w:rFonts w:ascii="Calibri" w:hAnsi="Calibri" w:cs="Calibri"/>
        </w:rPr>
      </w:pPr>
    </w:p>
    <w:p w:rsidR="00F405E8" w:rsidRPr="002F1F37" w:rsidRDefault="00F405E8" w:rsidP="00F405E8">
      <w:pPr>
        <w:pStyle w:val="text"/>
        <w:widowControl/>
        <w:spacing w:before="0"/>
        <w:rPr>
          <w:rFonts w:ascii="Calibri" w:hAnsi="Calibri" w:cs="Calibri"/>
          <w:sz w:val="20"/>
          <w:szCs w:val="20"/>
        </w:rPr>
      </w:pPr>
      <w:r w:rsidRPr="002F1F37">
        <w:rPr>
          <w:rFonts w:ascii="Calibri" w:hAnsi="Calibri" w:cs="Calibri"/>
        </w:rPr>
        <w:t>*</w:t>
      </w:r>
      <w:r w:rsidRPr="002F1F37">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2F1F37" w:rsidRDefault="00453B32" w:rsidP="00F405E8">
      <w:pPr>
        <w:pStyle w:val="text"/>
        <w:widowControl/>
        <w:spacing w:before="0"/>
        <w:rPr>
          <w:rFonts w:ascii="Calibri" w:hAnsi="Calibri" w:cs="Calibri"/>
          <w:sz w:val="20"/>
          <w:szCs w:val="20"/>
        </w:rPr>
      </w:pPr>
    </w:p>
    <w:p w:rsidR="00F405E8" w:rsidRPr="002F1F37" w:rsidRDefault="00F405E8" w:rsidP="00F405E8">
      <w:pPr>
        <w:pStyle w:val="text"/>
        <w:widowControl/>
        <w:spacing w:before="0"/>
        <w:rPr>
          <w:rFonts w:ascii="Calibri" w:hAnsi="Calibri" w:cs="Calibri"/>
          <w:sz w:val="20"/>
          <w:szCs w:val="20"/>
        </w:rPr>
      </w:pPr>
      <w:r w:rsidRPr="002F1F37">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2F1F37" w:rsidRDefault="00453B32" w:rsidP="00F405E8">
      <w:pPr>
        <w:pStyle w:val="text"/>
        <w:widowControl/>
        <w:spacing w:before="0"/>
        <w:ind w:left="993" w:hanging="993"/>
        <w:rPr>
          <w:rFonts w:ascii="Calibri" w:hAnsi="Calibri" w:cs="Calibri"/>
          <w:sz w:val="20"/>
          <w:szCs w:val="20"/>
        </w:rPr>
      </w:pPr>
    </w:p>
    <w:p w:rsidR="005435A0" w:rsidRPr="002F1F37" w:rsidRDefault="00F405E8" w:rsidP="00F405E8">
      <w:pPr>
        <w:pStyle w:val="text"/>
        <w:widowControl/>
        <w:spacing w:before="0"/>
        <w:ind w:left="993" w:hanging="993"/>
        <w:rPr>
          <w:rFonts w:ascii="Calibri" w:hAnsi="Calibri" w:cs="Calibri"/>
          <w:sz w:val="20"/>
          <w:szCs w:val="20"/>
        </w:rPr>
      </w:pPr>
      <w:r w:rsidRPr="002F1F37">
        <w:rPr>
          <w:rFonts w:ascii="Calibri" w:hAnsi="Calibri" w:cs="Calibri"/>
          <w:sz w:val="20"/>
          <w:szCs w:val="20"/>
        </w:rPr>
        <w:t>***</w:t>
      </w:r>
      <w:r w:rsidR="005435A0" w:rsidRPr="002F1F37">
        <w:rPr>
          <w:rFonts w:ascii="Calibri" w:hAnsi="Calibri" w:cs="Calibri"/>
          <w:sz w:val="20"/>
          <w:szCs w:val="20"/>
        </w:rPr>
        <w:t>V příslušném sloupci dodavatel k jednotlivým zakázkám doplní:</w:t>
      </w:r>
    </w:p>
    <w:p w:rsidR="005435A0" w:rsidRPr="002F1F37" w:rsidRDefault="005435A0"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D</w:t>
      </w:r>
      <w:r w:rsidRPr="002F1F37">
        <w:rPr>
          <w:rFonts w:ascii="Calibri" w:hAnsi="Calibri" w:cs="Calibri"/>
          <w:sz w:val="20"/>
          <w:szCs w:val="20"/>
        </w:rPr>
        <w:t xml:space="preserve"> - pokud předmět zakázky realizoval jako dodavatel samostatně, nebo</w:t>
      </w:r>
    </w:p>
    <w:p w:rsidR="005435A0" w:rsidRPr="002F1F37" w:rsidRDefault="005435A0"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SPOL</w:t>
      </w:r>
      <w:r w:rsidRPr="002F1F37">
        <w:rPr>
          <w:rFonts w:ascii="Calibri" w:hAnsi="Calibri" w:cs="Calibri"/>
          <w:sz w:val="20"/>
          <w:szCs w:val="20"/>
        </w:rPr>
        <w:t xml:space="preserve"> - pokud předmět zakázky realizoval jako společník společnosti</w:t>
      </w:r>
      <w:r w:rsidR="00453B32" w:rsidRPr="002F1F37">
        <w:rPr>
          <w:rFonts w:ascii="Calibri" w:hAnsi="Calibri" w:cs="Calibri"/>
          <w:sz w:val="20"/>
          <w:szCs w:val="20"/>
        </w:rPr>
        <w:t xml:space="preserve"> či účastník </w:t>
      </w:r>
      <w:r w:rsidRPr="002F1F37">
        <w:rPr>
          <w:rFonts w:ascii="Calibri" w:hAnsi="Calibri" w:cs="Calibri"/>
          <w:sz w:val="20"/>
          <w:szCs w:val="20"/>
        </w:rPr>
        <w:t>sdružení</w:t>
      </w:r>
      <w:r w:rsidR="00453B32" w:rsidRPr="002F1F37">
        <w:rPr>
          <w:rFonts w:ascii="Calibri" w:hAnsi="Calibri" w:cs="Calibri"/>
          <w:sz w:val="20"/>
          <w:szCs w:val="20"/>
        </w:rPr>
        <w:t xml:space="preserve"> či jiného </w:t>
      </w:r>
      <w:r w:rsidRPr="002F1F37">
        <w:rPr>
          <w:rFonts w:ascii="Calibri" w:hAnsi="Calibri" w:cs="Calibri"/>
          <w:sz w:val="20"/>
          <w:szCs w:val="20"/>
        </w:rPr>
        <w:t>seskupení více dodavatelů, nebo</w:t>
      </w:r>
    </w:p>
    <w:p w:rsidR="005435A0" w:rsidRPr="002F1F37" w:rsidRDefault="005435A0"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w:t>
      </w:r>
      <w:r w:rsidRPr="002F1F37">
        <w:rPr>
          <w:rFonts w:ascii="Calibri" w:hAnsi="Calibri" w:cs="Calibri"/>
          <w:sz w:val="20"/>
          <w:szCs w:val="20"/>
        </w:rPr>
        <w:t xml:space="preserve"> - pokud byl subdodavatelem jiného dodavatele.</w:t>
      </w:r>
    </w:p>
    <w:p w:rsidR="00B574F0" w:rsidRPr="002F1F37" w:rsidRDefault="00B574F0" w:rsidP="00CA0349">
      <w:pPr>
        <w:pStyle w:val="text"/>
        <w:widowControl/>
        <w:ind w:left="1418" w:hanging="1418"/>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doklady dle odst. </w:t>
      </w:r>
      <w:r w:rsidR="00486022" w:rsidRPr="002F1F37">
        <w:fldChar w:fldCharType="begin"/>
      </w:r>
      <w:r w:rsidR="00486022" w:rsidRPr="002F1F37">
        <w:instrText xml:space="preserve"> REF _Ref310499167 \r \h  \* MERGEFORMAT _</w:instrText>
      </w:r>
      <w:r w:rsidR="00486022" w:rsidRPr="002F1F37">
        <w:fldChar w:fldCharType="separate"/>
      </w:r>
      <w:r w:rsidR="009F7320" w:rsidRPr="002F1F37">
        <w:rPr>
          <w:rFonts w:ascii="Calibri" w:hAnsi="Calibri" w:cs="Calibri"/>
          <w:sz w:val="20"/>
          <w:szCs w:val="20"/>
        </w:rPr>
        <w:t>9.7</w:t>
      </w:r>
      <w:r w:rsidR="00486022" w:rsidRPr="002F1F37">
        <w:fldChar w:fldCharType="end"/>
      </w:r>
      <w:r w:rsidRPr="002F1F37">
        <w:rPr>
          <w:rFonts w:ascii="Calibri" w:hAnsi="Calibri" w:cs="Calibri"/>
          <w:sz w:val="20"/>
          <w:szCs w:val="20"/>
        </w:rPr>
        <w:t xml:space="preserve">, odrážka první, bodu </w:t>
      </w:r>
      <w:r w:rsidR="00486022" w:rsidRPr="002F1F37">
        <w:rPr>
          <w:rFonts w:ascii="Calibri" w:hAnsi="Calibri" w:cs="Calibri"/>
          <w:sz w:val="20"/>
          <w:szCs w:val="20"/>
        </w:rPr>
        <w:fldChar w:fldCharType="begin"/>
      </w:r>
      <w:r w:rsidR="00486022" w:rsidRPr="002F1F37">
        <w:rPr>
          <w:rFonts w:ascii="Calibri" w:hAnsi="Calibri" w:cs="Calibri"/>
          <w:sz w:val="20"/>
          <w:szCs w:val="20"/>
        </w:rPr>
        <w:instrText xml:space="preserve"> REF _Ref310498696 \r \h  \* MERGEFORMAT _</w:instrText>
      </w:r>
      <w:r w:rsidR="00486022" w:rsidRPr="002F1F37">
        <w:rPr>
          <w:rFonts w:ascii="Calibri" w:hAnsi="Calibri" w:cs="Calibri"/>
          <w:sz w:val="20"/>
          <w:szCs w:val="20"/>
        </w:rPr>
      </w:r>
      <w:r w:rsidR="00486022" w:rsidRPr="002F1F37">
        <w:rPr>
          <w:rFonts w:ascii="Calibri" w:hAnsi="Calibri" w:cs="Calibri"/>
          <w:sz w:val="20"/>
          <w:szCs w:val="20"/>
        </w:rPr>
        <w:fldChar w:fldCharType="separate"/>
      </w:r>
      <w:r w:rsidR="009F7320" w:rsidRPr="002F1F37">
        <w:rPr>
          <w:rFonts w:ascii="Calibri" w:hAnsi="Calibri" w:cs="Calibri"/>
          <w:sz w:val="20"/>
          <w:szCs w:val="20"/>
        </w:rPr>
        <w:t>i</w:t>
      </w:r>
      <w:r w:rsidR="00486022" w:rsidRPr="002F1F37">
        <w:rPr>
          <w:rFonts w:ascii="Calibri" w:hAnsi="Calibri" w:cs="Calibri"/>
          <w:sz w:val="20"/>
          <w:szCs w:val="20"/>
        </w:rPr>
        <w:fldChar w:fldCharType="end"/>
      </w:r>
      <w:r w:rsidR="00CA0349" w:rsidRPr="002F1F37">
        <w:rPr>
          <w:rFonts w:ascii="Calibri" w:hAnsi="Calibri" w:cs="Calibri"/>
          <w:sz w:val="20"/>
          <w:szCs w:val="20"/>
        </w:rPr>
        <w:t>.</w:t>
      </w:r>
      <w:r w:rsidRPr="002F1F37">
        <w:rPr>
          <w:rFonts w:ascii="Calibri" w:hAnsi="Calibri" w:cs="Calibri"/>
          <w:sz w:val="20"/>
          <w:szCs w:val="20"/>
        </w:rPr>
        <w:t xml:space="preserve"> nebo </w:t>
      </w:r>
      <w:r w:rsidR="00486022" w:rsidRPr="002F1F37">
        <w:fldChar w:fldCharType="begin"/>
      </w:r>
      <w:r w:rsidR="00486022" w:rsidRPr="002F1F37">
        <w:instrText xml:space="preserve"> REF _Ref310498615 \r \h  \* MERGEFORMAT _</w:instrText>
      </w:r>
      <w:r w:rsidR="00486022" w:rsidRPr="002F1F37">
        <w:fldChar w:fldCharType="separate"/>
      </w:r>
      <w:proofErr w:type="spellStart"/>
      <w:r w:rsidR="009F7320" w:rsidRPr="002F1F37">
        <w:rPr>
          <w:rFonts w:ascii="Calibri" w:hAnsi="Calibri" w:cs="Calibri"/>
          <w:sz w:val="20"/>
          <w:szCs w:val="20"/>
        </w:rPr>
        <w:t>ii</w:t>
      </w:r>
      <w:proofErr w:type="spellEnd"/>
      <w:r w:rsidR="00486022" w:rsidRPr="002F1F37">
        <w:fldChar w:fldCharType="end"/>
      </w:r>
      <w:r w:rsidR="00CA0349" w:rsidRPr="002F1F37">
        <w:t>.</w:t>
      </w:r>
      <w:r w:rsidRPr="002F1F37">
        <w:rPr>
          <w:rFonts w:ascii="Calibri" w:hAnsi="Calibri" w:cs="Calibri"/>
          <w:sz w:val="20"/>
          <w:szCs w:val="20"/>
        </w:rPr>
        <w:t xml:space="preserve"> nebo </w:t>
      </w:r>
      <w:r w:rsidR="00486022" w:rsidRPr="002F1F37">
        <w:fldChar w:fldCharType="begin"/>
      </w:r>
      <w:r w:rsidR="00486022" w:rsidRPr="002F1F37">
        <w:instrText xml:space="preserve"> REF _Ref310498698 \r \h  \* MERGEFORMAT _</w:instrText>
      </w:r>
      <w:r w:rsidR="00486022" w:rsidRPr="002F1F37">
        <w:fldChar w:fldCharType="separate"/>
      </w:r>
      <w:proofErr w:type="spellStart"/>
      <w:r w:rsidR="009F7320" w:rsidRPr="002F1F37">
        <w:rPr>
          <w:rFonts w:ascii="Calibri" w:hAnsi="Calibri" w:cs="Calibri"/>
          <w:sz w:val="20"/>
          <w:szCs w:val="20"/>
        </w:rPr>
        <w:t>iii</w:t>
      </w:r>
      <w:proofErr w:type="spellEnd"/>
      <w:r w:rsidR="00486022" w:rsidRPr="002F1F37">
        <w:fldChar w:fldCharType="end"/>
      </w:r>
      <w:r w:rsidR="00CA0349" w:rsidRPr="002F1F37">
        <w:rPr>
          <w:rFonts w:ascii="Calibri" w:hAnsi="Calibri" w:cs="Calibri"/>
          <w:sz w:val="20"/>
          <w:szCs w:val="20"/>
        </w:rPr>
        <w:t xml:space="preserve">. </w:t>
      </w:r>
      <w:r w:rsidRPr="002F1F37">
        <w:rPr>
          <w:rFonts w:ascii="Calibri" w:hAnsi="Calibri" w:cs="Calibri"/>
          <w:sz w:val="20"/>
          <w:szCs w:val="20"/>
        </w:rPr>
        <w:t>těchto Pokynů</w:t>
      </w:r>
    </w:p>
    <w:p w:rsidR="00B574F0" w:rsidRPr="002F1F37" w:rsidRDefault="00B574F0" w:rsidP="0029061E">
      <w:pPr>
        <w:pStyle w:val="text"/>
        <w:widowControl/>
        <w:rPr>
          <w:rFonts w:ascii="Calibri" w:hAnsi="Calibri" w:cs="Calibri"/>
          <w:sz w:val="20"/>
          <w:szCs w:val="20"/>
        </w:rPr>
      </w:pPr>
    </w:p>
    <w:p w:rsidR="005435A0" w:rsidRPr="002F1F37"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2F1F37" w:rsidRPr="002F1F37">
        <w:tc>
          <w:tcPr>
            <w:tcW w:w="1242" w:type="dxa"/>
          </w:tcPr>
          <w:p w:rsidR="00B574F0" w:rsidRPr="002F1F37" w:rsidRDefault="00B574F0"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B574F0" w:rsidRPr="002F1F37" w:rsidRDefault="00B574F0"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B574F0" w:rsidRPr="002F1F37">
        <w:tc>
          <w:tcPr>
            <w:tcW w:w="1242" w:type="dxa"/>
          </w:tcPr>
          <w:p w:rsidR="00B574F0" w:rsidRPr="002F1F37" w:rsidRDefault="00B574F0"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B574F0" w:rsidRPr="002F1F37" w:rsidRDefault="00B574F0"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B574F0" w:rsidRPr="002F1F37" w:rsidRDefault="00B574F0" w:rsidP="0029061E">
      <w:pPr>
        <w:spacing w:after="120" w:line="320" w:lineRule="atLeast"/>
        <w:jc w:val="center"/>
        <w:rPr>
          <w:rFonts w:ascii="Calibri" w:hAnsi="Calibri" w:cs="Calibri"/>
          <w:sz w:val="20"/>
          <w:szCs w:val="20"/>
        </w:rPr>
      </w:pPr>
    </w:p>
    <w:p w:rsidR="007E7B96" w:rsidRPr="002F1F37" w:rsidRDefault="007E7B96"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2F1F37" w:rsidRPr="002F1F37" w:rsidTr="009C0694">
        <w:tc>
          <w:tcPr>
            <w:tcW w:w="8503" w:type="dxa"/>
          </w:tcPr>
          <w:p w:rsidR="007E7B96" w:rsidRPr="002F1F37"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Jméno</w:t>
                  </w:r>
                </w:p>
              </w:tc>
              <w:tc>
                <w:tcPr>
                  <w:tcW w:w="4387" w:type="dxa"/>
                  <w:vAlign w:val="center"/>
                </w:tcPr>
                <w:p w:rsidR="007E7B96" w:rsidRPr="002F1F37" w:rsidRDefault="007E7B96" w:rsidP="009C0694">
                  <w:pPr>
                    <w:ind w:left="142"/>
                    <w:rPr>
                      <w:rFonts w:ascii="Calibri" w:hAnsi="Calibri" w:cs="Calibri"/>
                      <w:sz w:val="20"/>
                      <w:szCs w:val="20"/>
                    </w:rPr>
                  </w:pPr>
                </w:p>
              </w:tc>
            </w:tr>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Podpis</w:t>
                  </w:r>
                </w:p>
              </w:tc>
              <w:tc>
                <w:tcPr>
                  <w:tcW w:w="4387" w:type="dxa"/>
                  <w:vAlign w:val="center"/>
                </w:tcPr>
                <w:p w:rsidR="007E7B96" w:rsidRPr="002F1F37" w:rsidRDefault="007E7B96" w:rsidP="009C0694">
                  <w:pPr>
                    <w:ind w:left="142"/>
                    <w:rPr>
                      <w:rFonts w:ascii="Calibri" w:hAnsi="Calibri" w:cs="Calibri"/>
                      <w:sz w:val="20"/>
                      <w:szCs w:val="20"/>
                    </w:rPr>
                  </w:pPr>
                </w:p>
              </w:tc>
            </w:tr>
          </w:tbl>
          <w:p w:rsidR="007E7B96" w:rsidRPr="002F1F37" w:rsidRDefault="007E7B96" w:rsidP="009C0694">
            <w:pPr>
              <w:pStyle w:val="RLOdrky"/>
              <w:numPr>
                <w:ilvl w:val="0"/>
                <w:numId w:val="0"/>
              </w:numPr>
              <w:ind w:left="142"/>
              <w:jc w:val="center"/>
              <w:rPr>
                <w:b/>
                <w:bCs/>
                <w:color w:val="auto"/>
                <w:sz w:val="20"/>
                <w:szCs w:val="20"/>
              </w:rPr>
            </w:pPr>
          </w:p>
        </w:tc>
      </w:tr>
    </w:tbl>
    <w:p w:rsidR="00B574F0" w:rsidRPr="002F1F37" w:rsidRDefault="00B574F0" w:rsidP="0029061E">
      <w:pPr>
        <w:rPr>
          <w:rFonts w:ascii="Calibri" w:hAnsi="Calibri" w:cs="Calibri"/>
        </w:rPr>
      </w:pPr>
    </w:p>
    <w:p w:rsidR="005435A0" w:rsidRPr="002F1F37" w:rsidRDefault="005435A0">
      <w:pPr>
        <w:rPr>
          <w:rFonts w:ascii="Calibri" w:hAnsi="Calibri" w:cs="Calibri"/>
          <w:b/>
          <w:bCs/>
          <w:sz w:val="22"/>
          <w:szCs w:val="22"/>
        </w:rPr>
      </w:pPr>
      <w:r w:rsidRPr="002F1F37">
        <w:rPr>
          <w:rFonts w:ascii="Calibri" w:hAnsi="Calibri" w:cs="Calibri"/>
          <w:b/>
          <w:bCs/>
          <w:sz w:val="22"/>
          <w:szCs w:val="22"/>
        </w:rPr>
        <w:br w:type="page"/>
      </w:r>
    </w:p>
    <w:p w:rsidR="00B574F0" w:rsidRPr="002F1F37" w:rsidRDefault="00B574F0" w:rsidP="007831C3">
      <w:pPr>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sidR="004345CD" w:rsidRPr="002F1F37">
        <w:rPr>
          <w:rFonts w:ascii="Calibri" w:hAnsi="Calibri" w:cs="Calibri"/>
          <w:b/>
          <w:bCs/>
          <w:sz w:val="22"/>
          <w:szCs w:val="22"/>
        </w:rPr>
        <w:t>6</w:t>
      </w:r>
    </w:p>
    <w:p w:rsidR="00B574F0" w:rsidRPr="002F1F37" w:rsidRDefault="00B574F0" w:rsidP="007831C3">
      <w:pPr>
        <w:jc w:val="center"/>
        <w:rPr>
          <w:rFonts w:ascii="Calibri" w:hAnsi="Calibri" w:cs="Calibri"/>
          <w:b/>
          <w:bCs/>
          <w:sz w:val="22"/>
          <w:szCs w:val="22"/>
        </w:rPr>
      </w:pPr>
    </w:p>
    <w:p w:rsidR="00B574F0" w:rsidRPr="002F1F37" w:rsidRDefault="00B574F0" w:rsidP="007831C3">
      <w:pPr>
        <w:jc w:val="center"/>
        <w:rPr>
          <w:rFonts w:ascii="Calibri" w:hAnsi="Calibri" w:cs="Calibri"/>
          <w:b/>
          <w:bCs/>
          <w:sz w:val="22"/>
          <w:szCs w:val="22"/>
        </w:rPr>
      </w:pPr>
      <w:r w:rsidRPr="002F1F37">
        <w:rPr>
          <w:rFonts w:ascii="Calibri" w:hAnsi="Calibri" w:cs="Calibri"/>
          <w:b/>
          <w:bCs/>
          <w:sz w:val="22"/>
          <w:szCs w:val="22"/>
        </w:rPr>
        <w:t>Seznam vedoucího personálu dodavatele</w:t>
      </w:r>
    </w:p>
    <w:p w:rsidR="00B574F0" w:rsidRPr="002F1F37" w:rsidRDefault="00B574F0" w:rsidP="007831C3">
      <w:pPr>
        <w:jc w:val="center"/>
        <w:rPr>
          <w:rFonts w:ascii="Calibri" w:hAnsi="Calibri" w:cs="Calibri"/>
          <w:b/>
          <w:bCs/>
          <w:sz w:val="22"/>
          <w:szCs w:val="22"/>
        </w:rPr>
      </w:pPr>
    </w:p>
    <w:tbl>
      <w:tblPr>
        <w:tblW w:w="9228" w:type="dxa"/>
        <w:tblInd w:w="-35" w:type="dxa"/>
        <w:tblLayout w:type="fixed"/>
        <w:tblCellMar>
          <w:left w:w="107" w:type="dxa"/>
          <w:right w:w="107" w:type="dxa"/>
        </w:tblCellMar>
        <w:tblLook w:val="0000" w:firstRow="0" w:lastRow="0" w:firstColumn="0" w:lastColumn="0" w:noHBand="0" w:noVBand="0"/>
      </w:tblPr>
      <w:tblGrid>
        <w:gridCol w:w="1857"/>
        <w:gridCol w:w="1276"/>
        <w:gridCol w:w="1275"/>
        <w:gridCol w:w="2410"/>
        <w:gridCol w:w="2410"/>
      </w:tblGrid>
      <w:tr w:rsidR="00B574F0" w:rsidRPr="002F1F37">
        <w:trPr>
          <w:cantSplit/>
        </w:trPr>
        <w:tc>
          <w:tcPr>
            <w:tcW w:w="1857" w:type="dxa"/>
            <w:tcBorders>
              <w:top w:val="single" w:sz="12" w:space="0" w:color="auto"/>
              <w:left w:val="single" w:sz="12" w:space="0" w:color="auto"/>
            </w:tcBorders>
          </w:tcPr>
          <w:p w:rsidR="00B574F0" w:rsidRPr="002F1F37" w:rsidRDefault="00B574F0" w:rsidP="00E77582">
            <w:pPr>
              <w:pStyle w:val="tabulka"/>
              <w:widowControl/>
              <w:jc w:val="left"/>
              <w:rPr>
                <w:rFonts w:ascii="Calibri" w:hAnsi="Calibri" w:cs="Calibri"/>
              </w:rPr>
            </w:pPr>
            <w:r w:rsidRPr="002F1F37">
              <w:rPr>
                <w:rFonts w:ascii="Calibri" w:hAnsi="Calibri" w:cs="Calibri"/>
              </w:rPr>
              <w:t>Funkce/Jméno</w:t>
            </w:r>
          </w:p>
        </w:tc>
        <w:tc>
          <w:tcPr>
            <w:tcW w:w="1276" w:type="dxa"/>
            <w:tcBorders>
              <w:top w:val="single" w:sz="12" w:space="0" w:color="auto"/>
              <w:left w:val="single" w:sz="6" w:space="0" w:color="auto"/>
              <w:right w:val="single" w:sz="6" w:space="0" w:color="auto"/>
            </w:tcBorders>
          </w:tcPr>
          <w:p w:rsidR="00B574F0" w:rsidRPr="002F1F37" w:rsidRDefault="00B574F0" w:rsidP="00E77582">
            <w:pPr>
              <w:pStyle w:val="tabulka"/>
              <w:widowControl/>
              <w:rPr>
                <w:rFonts w:ascii="Calibri" w:hAnsi="Calibri" w:cs="Calibri"/>
              </w:rPr>
            </w:pPr>
            <w:r w:rsidRPr="002F1F37">
              <w:rPr>
                <w:rFonts w:ascii="Calibri" w:hAnsi="Calibri" w:cs="Calibri"/>
              </w:rPr>
              <w:t>Vzdělání</w:t>
            </w:r>
          </w:p>
        </w:tc>
        <w:tc>
          <w:tcPr>
            <w:tcW w:w="1275" w:type="dxa"/>
            <w:tcBorders>
              <w:top w:val="single" w:sz="12" w:space="0" w:color="auto"/>
              <w:left w:val="single" w:sz="6" w:space="0" w:color="auto"/>
              <w:right w:val="single" w:sz="6" w:space="0" w:color="auto"/>
            </w:tcBorders>
          </w:tcPr>
          <w:p w:rsidR="00B574F0" w:rsidRPr="002F1F37" w:rsidRDefault="00B574F0" w:rsidP="00E77582">
            <w:pPr>
              <w:pStyle w:val="tabulka"/>
              <w:widowControl/>
              <w:spacing w:before="0"/>
              <w:rPr>
                <w:rFonts w:ascii="Calibri" w:hAnsi="Calibri" w:cs="Calibri"/>
              </w:rPr>
            </w:pPr>
            <w:r w:rsidRPr="002F1F37">
              <w:rPr>
                <w:rFonts w:ascii="Calibri" w:hAnsi="Calibri" w:cs="Calibri"/>
              </w:rPr>
              <w:t>Léta praxe</w:t>
            </w:r>
          </w:p>
          <w:p w:rsidR="00B574F0" w:rsidRPr="002F1F37" w:rsidRDefault="00B574F0" w:rsidP="00E77582">
            <w:pPr>
              <w:pStyle w:val="tabulka"/>
              <w:widowControl/>
              <w:spacing w:before="0"/>
              <w:rPr>
                <w:rFonts w:ascii="Calibri" w:hAnsi="Calibri" w:cs="Calibri"/>
              </w:rPr>
            </w:pPr>
            <w:r w:rsidRPr="002F1F37">
              <w:rPr>
                <w:rFonts w:ascii="Calibri" w:hAnsi="Calibri" w:cs="Calibri"/>
              </w:rPr>
              <w:t xml:space="preserve"> v oboru</w:t>
            </w:r>
          </w:p>
        </w:tc>
        <w:tc>
          <w:tcPr>
            <w:tcW w:w="2410" w:type="dxa"/>
            <w:tcBorders>
              <w:top w:val="single" w:sz="12" w:space="0" w:color="auto"/>
              <w:left w:val="single" w:sz="6" w:space="0" w:color="auto"/>
              <w:right w:val="single" w:sz="6" w:space="0" w:color="auto"/>
            </w:tcBorders>
          </w:tcPr>
          <w:p w:rsidR="00B574F0" w:rsidRPr="002F1F37" w:rsidRDefault="00B574F0" w:rsidP="00E77582">
            <w:pPr>
              <w:pStyle w:val="tabulka"/>
              <w:widowControl/>
              <w:rPr>
                <w:rFonts w:ascii="Calibri" w:hAnsi="Calibri" w:cs="Calibri"/>
              </w:rPr>
            </w:pPr>
            <w:r w:rsidRPr="002F1F37">
              <w:rPr>
                <w:rFonts w:ascii="Calibri" w:hAnsi="Calibri" w:cs="Calibri"/>
              </w:rPr>
              <w:t>Zkušenost z řídící pozice*</w:t>
            </w:r>
          </w:p>
          <w:p w:rsidR="00B574F0" w:rsidRPr="002F1F37" w:rsidRDefault="00B574F0" w:rsidP="000A2C20">
            <w:pPr>
              <w:pStyle w:val="tabulka"/>
              <w:widowControl/>
              <w:rPr>
                <w:rFonts w:ascii="Calibri" w:hAnsi="Calibri" w:cs="Calibri"/>
              </w:rPr>
            </w:pPr>
            <w:r w:rsidRPr="002F1F37">
              <w:rPr>
                <w:rFonts w:ascii="Calibri" w:hAnsi="Calibri" w:cs="Calibri"/>
              </w:rPr>
              <w:t>(</w:t>
            </w:r>
            <w:r w:rsidR="000A2C20" w:rsidRPr="002F1F37">
              <w:rPr>
                <w:rFonts w:ascii="Calibri" w:hAnsi="Calibri" w:cs="Calibri"/>
              </w:rPr>
              <w:t xml:space="preserve">název </w:t>
            </w:r>
            <w:r w:rsidRPr="002F1F37">
              <w:rPr>
                <w:rFonts w:ascii="Calibri" w:hAnsi="Calibri" w:cs="Calibri"/>
              </w:rPr>
              <w:t>projekt</w:t>
            </w:r>
            <w:r w:rsidR="000A2C20" w:rsidRPr="002F1F37">
              <w:rPr>
                <w:rFonts w:ascii="Calibri" w:hAnsi="Calibri" w:cs="Calibri"/>
              </w:rPr>
              <w:t>u</w:t>
            </w:r>
            <w:r w:rsidRPr="002F1F37">
              <w:rPr>
                <w:rFonts w:ascii="Calibri" w:hAnsi="Calibri" w:cs="Calibri"/>
              </w:rPr>
              <w:t>)</w:t>
            </w:r>
          </w:p>
        </w:tc>
        <w:tc>
          <w:tcPr>
            <w:tcW w:w="2410" w:type="dxa"/>
            <w:tcBorders>
              <w:top w:val="single" w:sz="12" w:space="0" w:color="auto"/>
              <w:left w:val="single" w:sz="6" w:space="0" w:color="auto"/>
              <w:right w:val="single" w:sz="6" w:space="0" w:color="auto"/>
            </w:tcBorders>
          </w:tcPr>
          <w:p w:rsidR="00B574F0" w:rsidRPr="002F1F37" w:rsidRDefault="000A2C20" w:rsidP="00E77582">
            <w:pPr>
              <w:pStyle w:val="tabulka"/>
              <w:widowControl/>
              <w:rPr>
                <w:rFonts w:ascii="Calibri" w:hAnsi="Calibri" w:cs="Calibri"/>
              </w:rPr>
            </w:pPr>
            <w:r w:rsidRPr="002F1F37">
              <w:rPr>
                <w:rFonts w:ascii="Calibri" w:hAnsi="Calibri" w:cs="Calibri"/>
              </w:rPr>
              <w:t>Uveďte, v jakém vztahu k dodavateli osoba je</w:t>
            </w:r>
          </w:p>
        </w:tc>
      </w:tr>
      <w:tr w:rsidR="00B574F0" w:rsidRPr="002F1F37">
        <w:trPr>
          <w:cantSplit/>
          <w:trHeight w:val="501"/>
        </w:trPr>
        <w:tc>
          <w:tcPr>
            <w:tcW w:w="1857" w:type="dxa"/>
            <w:tcBorders>
              <w:top w:val="single" w:sz="12" w:space="0" w:color="auto"/>
              <w:left w:val="single" w:sz="12" w:space="0" w:color="auto"/>
              <w:bottom w:val="single" w:sz="6" w:space="0" w:color="auto"/>
              <w:right w:val="single" w:sz="6" w:space="0" w:color="auto"/>
            </w:tcBorders>
          </w:tcPr>
          <w:p w:rsidR="00B574F0" w:rsidRPr="002F1F37" w:rsidRDefault="00B574F0" w:rsidP="007831C3">
            <w:pPr>
              <w:pStyle w:val="tabulka"/>
              <w:widowControl/>
              <w:jc w:val="left"/>
              <w:rPr>
                <w:rFonts w:ascii="Calibri" w:hAnsi="Calibri" w:cs="Calibri"/>
                <w:b/>
                <w:bCs/>
              </w:rPr>
            </w:pPr>
            <w:r w:rsidRPr="002F1F37">
              <w:rPr>
                <w:rFonts w:ascii="Calibri" w:hAnsi="Calibri" w:cs="Calibri"/>
                <w:b/>
                <w:bCs/>
              </w:rPr>
              <w:t>Vedoucí týmu</w:t>
            </w:r>
          </w:p>
        </w:tc>
        <w:tc>
          <w:tcPr>
            <w:tcW w:w="1276" w:type="dxa"/>
            <w:tcBorders>
              <w:top w:val="single" w:sz="12" w:space="0" w:color="auto"/>
              <w:left w:val="single" w:sz="6" w:space="0" w:color="auto"/>
              <w:bottom w:val="single" w:sz="6" w:space="0" w:color="auto"/>
              <w:right w:val="single" w:sz="6" w:space="0" w:color="auto"/>
            </w:tcBorders>
          </w:tcPr>
          <w:p w:rsidR="00B574F0" w:rsidRPr="002F1F37"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2F1F37" w:rsidRDefault="00B574F0" w:rsidP="00E77582">
            <w:pPr>
              <w:pStyle w:val="tabulka"/>
              <w:widowControl/>
              <w:rPr>
                <w:rFonts w:ascii="Calibri" w:hAnsi="Calibri" w:cs="Calibri"/>
              </w:rPr>
            </w:pPr>
          </w:p>
          <w:p w:rsidR="00B574F0" w:rsidRPr="002F1F37"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2F1F37"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2F1F37" w:rsidRDefault="00B574F0" w:rsidP="00E77582">
            <w:pPr>
              <w:pStyle w:val="tabulka"/>
              <w:widowControl/>
              <w:rPr>
                <w:rFonts w:ascii="Calibri" w:hAnsi="Calibri" w:cs="Calibri"/>
              </w:rPr>
            </w:pPr>
          </w:p>
        </w:tc>
      </w:tr>
      <w:tr w:rsidR="00B574F0" w:rsidRPr="002F1F37">
        <w:trPr>
          <w:cantSplit/>
          <w:trHeight w:val="334"/>
        </w:trPr>
        <w:tc>
          <w:tcPr>
            <w:tcW w:w="1857" w:type="dxa"/>
            <w:tcBorders>
              <w:left w:val="single" w:sz="12" w:space="0" w:color="auto"/>
              <w:right w:val="single" w:sz="6"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6" w:type="dxa"/>
            <w:tcBorders>
              <w:left w:val="single" w:sz="6" w:space="0" w:color="auto"/>
              <w:right w:val="single" w:sz="6"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5" w:type="dxa"/>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2F1F37" w:rsidRDefault="00B574F0"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B574F0" w:rsidRPr="002F1F37">
        <w:trPr>
          <w:cantSplit/>
        </w:trPr>
        <w:tc>
          <w:tcPr>
            <w:tcW w:w="1857" w:type="dxa"/>
            <w:tcBorders>
              <w:top w:val="single" w:sz="12" w:space="0" w:color="auto"/>
              <w:left w:val="single" w:sz="12" w:space="0" w:color="auto"/>
              <w:bottom w:val="single" w:sz="6" w:space="0" w:color="auto"/>
              <w:right w:val="single" w:sz="6" w:space="0" w:color="auto"/>
            </w:tcBorders>
          </w:tcPr>
          <w:p w:rsidR="00B574F0" w:rsidRPr="002F1F37" w:rsidRDefault="00B574F0" w:rsidP="00E77582">
            <w:pPr>
              <w:pStyle w:val="tabulka"/>
              <w:widowControl/>
              <w:spacing w:before="0"/>
              <w:jc w:val="left"/>
              <w:rPr>
                <w:rFonts w:ascii="Calibri" w:hAnsi="Calibri" w:cs="Calibri"/>
              </w:rPr>
            </w:pPr>
            <w:r w:rsidRPr="002F1F37">
              <w:rPr>
                <w:rFonts w:ascii="Calibri" w:hAnsi="Calibri" w:cs="Calibri"/>
                <w:b/>
                <w:bCs/>
              </w:rPr>
              <w:t>Specialista na železniční svršek a spodek</w:t>
            </w:r>
          </w:p>
        </w:tc>
        <w:tc>
          <w:tcPr>
            <w:tcW w:w="1276" w:type="dxa"/>
            <w:tcBorders>
              <w:top w:val="single" w:sz="12" w:space="0" w:color="auto"/>
              <w:left w:val="single" w:sz="6" w:space="0" w:color="auto"/>
              <w:bottom w:val="single" w:sz="6" w:space="0" w:color="auto"/>
              <w:right w:val="single" w:sz="6" w:space="0" w:color="auto"/>
            </w:tcBorders>
          </w:tcPr>
          <w:p w:rsidR="00B574F0" w:rsidRPr="002F1F37"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2F1F37" w:rsidRDefault="00B574F0" w:rsidP="00E77582">
            <w:pPr>
              <w:pStyle w:val="tabulka"/>
              <w:widowControl/>
              <w:rPr>
                <w:rFonts w:ascii="Calibri" w:hAnsi="Calibri" w:cs="Calibri"/>
              </w:rPr>
            </w:pPr>
          </w:p>
          <w:p w:rsidR="00B574F0" w:rsidRPr="002F1F37"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2F1F37"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2F1F37" w:rsidRDefault="00B574F0" w:rsidP="00E77582">
            <w:pPr>
              <w:pStyle w:val="tabulka"/>
              <w:widowControl/>
              <w:rPr>
                <w:rFonts w:ascii="Calibri" w:hAnsi="Calibri" w:cs="Calibri"/>
              </w:rPr>
            </w:pPr>
          </w:p>
        </w:tc>
      </w:tr>
      <w:tr w:rsidR="00B574F0" w:rsidRPr="002F1F37">
        <w:trPr>
          <w:cantSplit/>
          <w:trHeight w:val="180"/>
        </w:trPr>
        <w:tc>
          <w:tcPr>
            <w:tcW w:w="1857" w:type="dxa"/>
            <w:tcBorders>
              <w:top w:val="single" w:sz="4" w:space="0" w:color="auto"/>
              <w:left w:val="single" w:sz="12" w:space="0" w:color="auto"/>
              <w:bottom w:val="single" w:sz="12" w:space="0" w:color="auto"/>
              <w:right w:val="single" w:sz="6"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2F1F37" w:rsidRDefault="00B574F0"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B574F0" w:rsidRPr="002F1F37">
        <w:trPr>
          <w:cantSplit/>
          <w:trHeight w:val="710"/>
        </w:trPr>
        <w:tc>
          <w:tcPr>
            <w:tcW w:w="1857" w:type="dxa"/>
            <w:tcBorders>
              <w:top w:val="single" w:sz="12" w:space="0" w:color="auto"/>
              <w:left w:val="single" w:sz="12" w:space="0" w:color="auto"/>
              <w:bottom w:val="single" w:sz="4" w:space="0" w:color="auto"/>
              <w:right w:val="single" w:sz="6" w:space="0" w:color="auto"/>
            </w:tcBorders>
          </w:tcPr>
          <w:p w:rsidR="00B574F0" w:rsidRPr="002F1F37" w:rsidRDefault="00B574F0" w:rsidP="0080409A">
            <w:pPr>
              <w:pStyle w:val="tabulka"/>
              <w:widowControl/>
              <w:jc w:val="left"/>
              <w:rPr>
                <w:rFonts w:ascii="Calibri" w:hAnsi="Calibri" w:cs="Calibri"/>
                <w:b/>
                <w:bCs/>
              </w:rPr>
            </w:pPr>
            <w:r w:rsidRPr="002F1F37">
              <w:rPr>
                <w:rFonts w:ascii="Calibri" w:hAnsi="Calibri" w:cs="Calibri"/>
                <w:b/>
                <w:bCs/>
              </w:rPr>
              <w:t xml:space="preserve">Specialista na mostní a inženýrské konstrukce </w:t>
            </w:r>
          </w:p>
        </w:tc>
        <w:tc>
          <w:tcPr>
            <w:tcW w:w="1276" w:type="dxa"/>
            <w:tcBorders>
              <w:top w:val="single" w:sz="12" w:space="0" w:color="auto"/>
              <w:left w:val="single" w:sz="6" w:space="0" w:color="auto"/>
              <w:bottom w:val="single" w:sz="4" w:space="0" w:color="auto"/>
              <w:right w:val="single" w:sz="6" w:space="0" w:color="auto"/>
            </w:tcBorders>
          </w:tcPr>
          <w:p w:rsidR="00B574F0" w:rsidRPr="002F1F37" w:rsidRDefault="00B574F0" w:rsidP="00E77582">
            <w:pPr>
              <w:pStyle w:val="tabulka"/>
              <w:widowControl/>
              <w:rPr>
                <w:rFonts w:ascii="Calibri" w:hAnsi="Calibri" w:cs="Calibri"/>
              </w:rPr>
            </w:pPr>
          </w:p>
        </w:tc>
        <w:tc>
          <w:tcPr>
            <w:tcW w:w="1275" w:type="dxa"/>
            <w:tcBorders>
              <w:top w:val="single" w:sz="12" w:space="0" w:color="auto"/>
              <w:bottom w:val="single" w:sz="4" w:space="0" w:color="auto"/>
            </w:tcBorders>
          </w:tcPr>
          <w:p w:rsidR="00B574F0" w:rsidRPr="002F1F37"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B574F0" w:rsidRPr="002F1F37"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B574F0" w:rsidRPr="002F1F37" w:rsidRDefault="00B574F0" w:rsidP="00E77582">
            <w:pPr>
              <w:pStyle w:val="tabulka"/>
              <w:widowControl/>
              <w:rPr>
                <w:rFonts w:ascii="Calibri" w:hAnsi="Calibri" w:cs="Calibri"/>
              </w:rPr>
            </w:pPr>
          </w:p>
        </w:tc>
      </w:tr>
      <w:tr w:rsidR="00B574F0" w:rsidRPr="002F1F37">
        <w:trPr>
          <w:cantSplit/>
          <w:trHeight w:val="150"/>
        </w:trPr>
        <w:tc>
          <w:tcPr>
            <w:tcW w:w="1857" w:type="dxa"/>
            <w:tcBorders>
              <w:top w:val="single" w:sz="4" w:space="0" w:color="auto"/>
              <w:left w:val="single" w:sz="12" w:space="0" w:color="auto"/>
              <w:bottom w:val="single" w:sz="4" w:space="0" w:color="auto"/>
              <w:right w:val="single" w:sz="6"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B574F0" w:rsidRPr="002F1F37" w:rsidRDefault="00B574F0"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52017F" w:rsidRPr="002F1F37">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2F1F37" w:rsidRDefault="0052017F" w:rsidP="0052017F">
            <w:pPr>
              <w:pStyle w:val="tabulka"/>
              <w:widowControl/>
              <w:jc w:val="left"/>
              <w:rPr>
                <w:rFonts w:ascii="Calibri" w:hAnsi="Calibri" w:cs="Calibri"/>
                <w:b/>
                <w:bCs/>
              </w:rPr>
            </w:pPr>
            <w:r w:rsidRPr="002F1F37">
              <w:rPr>
                <w:rFonts w:ascii="Calibri" w:hAnsi="Calibri" w:cs="Calibri"/>
                <w:b/>
                <w:bCs/>
              </w:rPr>
              <w:t>Specialista na pozemní stavby</w:t>
            </w:r>
          </w:p>
        </w:tc>
        <w:tc>
          <w:tcPr>
            <w:tcW w:w="1276" w:type="dxa"/>
            <w:tcBorders>
              <w:top w:val="single" w:sz="4" w:space="0" w:color="auto"/>
              <w:left w:val="single" w:sz="6" w:space="0" w:color="auto"/>
              <w:bottom w:val="single" w:sz="4" w:space="0" w:color="auto"/>
              <w:right w:val="single" w:sz="6" w:space="0" w:color="auto"/>
            </w:tcBorders>
          </w:tcPr>
          <w:p w:rsidR="0052017F" w:rsidRPr="002F1F37" w:rsidRDefault="0052017F" w:rsidP="006C5CE3">
            <w:pPr>
              <w:pStyle w:val="tabulka"/>
              <w:widowControl/>
              <w:rPr>
                <w:rFonts w:ascii="Calibri" w:hAnsi="Calibri" w:cs="Calibri"/>
              </w:rPr>
            </w:pPr>
          </w:p>
        </w:tc>
        <w:tc>
          <w:tcPr>
            <w:tcW w:w="1275" w:type="dxa"/>
            <w:tcBorders>
              <w:top w:val="single" w:sz="4" w:space="0" w:color="auto"/>
              <w:bottom w:val="single" w:sz="4" w:space="0" w:color="auto"/>
            </w:tcBorders>
          </w:tcPr>
          <w:p w:rsidR="0052017F" w:rsidRPr="002F1F37"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6C5CE3">
            <w:pPr>
              <w:pStyle w:val="tabulka"/>
              <w:widowControl/>
              <w:rPr>
                <w:rFonts w:ascii="Calibri" w:hAnsi="Calibri" w:cs="Calibri"/>
              </w:rPr>
            </w:pPr>
          </w:p>
        </w:tc>
      </w:tr>
      <w:tr w:rsidR="0052017F" w:rsidRPr="002F1F37">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2F1F37" w:rsidRDefault="0052017F" w:rsidP="006C5CE3">
            <w:pPr>
              <w:jc w:val="center"/>
              <w:rPr>
                <w:rFonts w:ascii="Calibri" w:hAnsi="Calibri" w:cs="Calibri"/>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2F1F37" w:rsidRDefault="0052017F" w:rsidP="006C5CE3">
            <w:pPr>
              <w:jc w:val="center"/>
              <w:rPr>
                <w:rFonts w:ascii="Calibri" w:hAnsi="Calibri" w:cs="Calibri"/>
              </w:rPr>
            </w:pPr>
            <w:r w:rsidRPr="002F1F37">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2F1F37" w:rsidRDefault="0052017F" w:rsidP="006C5CE3">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6C5CE3">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6C5CE3">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52017F" w:rsidRPr="002F1F37">
        <w:trPr>
          <w:cantSplit/>
          <w:trHeight w:val="847"/>
        </w:trPr>
        <w:tc>
          <w:tcPr>
            <w:tcW w:w="1857" w:type="dxa"/>
            <w:tcBorders>
              <w:top w:val="single" w:sz="12" w:space="0" w:color="auto"/>
              <w:left w:val="single" w:sz="12" w:space="0" w:color="auto"/>
              <w:bottom w:val="single" w:sz="4" w:space="0" w:color="auto"/>
              <w:right w:val="single" w:sz="6" w:space="0" w:color="auto"/>
            </w:tcBorders>
          </w:tcPr>
          <w:p w:rsidR="0052017F" w:rsidRPr="002F1F37" w:rsidRDefault="0052017F" w:rsidP="00CA0349">
            <w:pPr>
              <w:pStyle w:val="tabulka"/>
              <w:widowControl/>
              <w:jc w:val="left"/>
              <w:rPr>
                <w:rFonts w:ascii="Calibri" w:hAnsi="Calibri" w:cs="Calibri"/>
                <w:b/>
                <w:bCs/>
              </w:rPr>
            </w:pPr>
            <w:r w:rsidRPr="002F1F37">
              <w:rPr>
                <w:rFonts w:ascii="Calibri" w:hAnsi="Calibri" w:cs="Calibri"/>
                <w:b/>
                <w:bCs/>
              </w:rPr>
              <w:t xml:space="preserve">Specialista na zabezpečovací zařízení </w:t>
            </w:r>
          </w:p>
        </w:tc>
        <w:tc>
          <w:tcPr>
            <w:tcW w:w="1276" w:type="dxa"/>
            <w:tcBorders>
              <w:top w:val="single" w:sz="12" w:space="0" w:color="auto"/>
              <w:left w:val="single" w:sz="6" w:space="0" w:color="auto"/>
              <w:bottom w:val="single" w:sz="4" w:space="0" w:color="auto"/>
              <w:right w:val="single" w:sz="6" w:space="0" w:color="auto"/>
            </w:tcBorders>
          </w:tcPr>
          <w:p w:rsidR="0052017F" w:rsidRPr="002F1F37"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2F1F37"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E77582">
            <w:pPr>
              <w:pStyle w:val="tabulka"/>
              <w:widowControl/>
              <w:rPr>
                <w:rFonts w:ascii="Calibri" w:hAnsi="Calibri" w:cs="Calibri"/>
              </w:rPr>
            </w:pPr>
          </w:p>
        </w:tc>
      </w:tr>
      <w:tr w:rsidR="0052017F" w:rsidRPr="002F1F37">
        <w:trPr>
          <w:cantSplit/>
          <w:trHeight w:val="180"/>
        </w:trPr>
        <w:tc>
          <w:tcPr>
            <w:tcW w:w="1857" w:type="dxa"/>
            <w:tcBorders>
              <w:top w:val="single" w:sz="4" w:space="0" w:color="auto"/>
              <w:left w:val="single" w:sz="12" w:space="0" w:color="auto"/>
              <w:bottom w:val="single" w:sz="6" w:space="0" w:color="auto"/>
              <w:right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6" w:space="0" w:color="auto"/>
              <w:right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5" w:type="dxa"/>
            <w:tcBorders>
              <w:top w:val="single" w:sz="4" w:space="0" w:color="auto"/>
              <w:bottom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52017F" w:rsidRPr="002F1F37">
        <w:trPr>
          <w:cantSplit/>
          <w:trHeight w:val="865"/>
        </w:trPr>
        <w:tc>
          <w:tcPr>
            <w:tcW w:w="1857" w:type="dxa"/>
            <w:tcBorders>
              <w:top w:val="single" w:sz="12" w:space="0" w:color="auto"/>
              <w:left w:val="single" w:sz="12" w:space="0" w:color="auto"/>
              <w:bottom w:val="single" w:sz="4" w:space="0" w:color="auto"/>
              <w:right w:val="single" w:sz="6" w:space="0" w:color="auto"/>
            </w:tcBorders>
          </w:tcPr>
          <w:p w:rsidR="0052017F" w:rsidRPr="002F1F37" w:rsidRDefault="0052017F" w:rsidP="00CA0349">
            <w:pPr>
              <w:pStyle w:val="tabulka"/>
              <w:widowControl/>
              <w:jc w:val="left"/>
              <w:rPr>
                <w:rFonts w:ascii="Calibri" w:hAnsi="Calibri" w:cs="Calibri"/>
                <w:b/>
                <w:bCs/>
              </w:rPr>
            </w:pPr>
            <w:r w:rsidRPr="002F1F37">
              <w:rPr>
                <w:rFonts w:ascii="Calibri" w:hAnsi="Calibri" w:cs="Calibri"/>
                <w:b/>
                <w:bCs/>
              </w:rPr>
              <w:t xml:space="preserve">Specialista na sdělovací zařízení </w:t>
            </w:r>
          </w:p>
        </w:tc>
        <w:tc>
          <w:tcPr>
            <w:tcW w:w="1276" w:type="dxa"/>
            <w:tcBorders>
              <w:top w:val="single" w:sz="12" w:space="0" w:color="auto"/>
              <w:left w:val="single" w:sz="6" w:space="0" w:color="auto"/>
              <w:bottom w:val="single" w:sz="4" w:space="0" w:color="auto"/>
              <w:right w:val="single" w:sz="6" w:space="0" w:color="auto"/>
            </w:tcBorders>
          </w:tcPr>
          <w:p w:rsidR="0052017F" w:rsidRPr="002F1F37" w:rsidRDefault="0052017F" w:rsidP="00981C04">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2F1F37" w:rsidRDefault="0052017F"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981C04">
            <w:pPr>
              <w:pStyle w:val="tabulka"/>
              <w:widowControl/>
              <w:rPr>
                <w:rFonts w:ascii="Calibri" w:hAnsi="Calibri" w:cs="Calibri"/>
              </w:rPr>
            </w:pPr>
          </w:p>
        </w:tc>
      </w:tr>
      <w:tr w:rsidR="0052017F" w:rsidRPr="002F1F37">
        <w:trPr>
          <w:cantSplit/>
          <w:trHeight w:val="568"/>
        </w:trPr>
        <w:tc>
          <w:tcPr>
            <w:tcW w:w="1857" w:type="dxa"/>
            <w:tcBorders>
              <w:top w:val="single" w:sz="12" w:space="0" w:color="auto"/>
              <w:left w:val="single" w:sz="12" w:space="0" w:color="auto"/>
              <w:bottom w:val="single" w:sz="4" w:space="0" w:color="auto"/>
              <w:right w:val="single" w:sz="6" w:space="0" w:color="auto"/>
            </w:tcBorders>
          </w:tcPr>
          <w:p w:rsidR="0052017F" w:rsidRPr="002F1F37" w:rsidRDefault="0052017F" w:rsidP="00981C04">
            <w:pPr>
              <w:jc w:val="center"/>
              <w:rPr>
                <w:rFonts w:ascii="Calibri" w:hAnsi="Calibri" w:cs="Calibri"/>
              </w:rPr>
            </w:pPr>
            <w:r w:rsidRPr="002F1F37">
              <w:rPr>
                <w:rFonts w:ascii="Calibri" w:hAnsi="Calibri" w:cs="Calibri"/>
                <w:b/>
                <w:bCs/>
                <w:sz w:val="20"/>
                <w:szCs w:val="20"/>
                <w:highlight w:val="yellow"/>
              </w:rPr>
              <w:t>[DOPLNÍ UCHAZEČ]</w:t>
            </w:r>
          </w:p>
        </w:tc>
        <w:tc>
          <w:tcPr>
            <w:tcW w:w="1276" w:type="dxa"/>
            <w:tcBorders>
              <w:top w:val="single" w:sz="12" w:space="0" w:color="auto"/>
              <w:left w:val="single" w:sz="6" w:space="0" w:color="auto"/>
              <w:bottom w:val="single" w:sz="4" w:space="0" w:color="auto"/>
              <w:right w:val="single" w:sz="6" w:space="0" w:color="auto"/>
            </w:tcBorders>
          </w:tcPr>
          <w:p w:rsidR="0052017F" w:rsidRPr="002F1F37" w:rsidRDefault="0052017F" w:rsidP="00981C04">
            <w:pPr>
              <w:jc w:val="center"/>
              <w:rPr>
                <w:rFonts w:ascii="Calibri" w:hAnsi="Calibri" w:cs="Calibri"/>
              </w:rPr>
            </w:pPr>
            <w:r w:rsidRPr="002F1F37">
              <w:rPr>
                <w:rFonts w:ascii="Calibri" w:hAnsi="Calibri" w:cs="Calibri"/>
                <w:b/>
                <w:bCs/>
                <w:sz w:val="20"/>
                <w:szCs w:val="20"/>
                <w:highlight w:val="yellow"/>
              </w:rPr>
              <w:t>[DOPLNÍ UCHAZEČ]</w:t>
            </w:r>
          </w:p>
        </w:tc>
        <w:tc>
          <w:tcPr>
            <w:tcW w:w="1275" w:type="dxa"/>
            <w:tcBorders>
              <w:top w:val="single" w:sz="12" w:space="0" w:color="auto"/>
              <w:bottom w:val="single" w:sz="4" w:space="0" w:color="auto"/>
            </w:tcBorders>
          </w:tcPr>
          <w:p w:rsidR="0052017F" w:rsidRPr="002F1F37" w:rsidRDefault="0052017F" w:rsidP="00981C04">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981C04">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981C04">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52017F" w:rsidRPr="002F1F37">
        <w:trPr>
          <w:cantSplit/>
          <w:trHeight w:val="865"/>
        </w:trPr>
        <w:tc>
          <w:tcPr>
            <w:tcW w:w="1857" w:type="dxa"/>
            <w:tcBorders>
              <w:top w:val="single" w:sz="12" w:space="0" w:color="auto"/>
              <w:left w:val="single" w:sz="12" w:space="0" w:color="auto"/>
              <w:bottom w:val="single" w:sz="4" w:space="0" w:color="auto"/>
              <w:right w:val="single" w:sz="6" w:space="0" w:color="auto"/>
            </w:tcBorders>
          </w:tcPr>
          <w:p w:rsidR="0052017F" w:rsidRPr="002F1F37" w:rsidRDefault="0052017F" w:rsidP="00CA0349">
            <w:pPr>
              <w:pStyle w:val="tabulka"/>
              <w:widowControl/>
              <w:jc w:val="left"/>
              <w:rPr>
                <w:rFonts w:ascii="Calibri" w:hAnsi="Calibri" w:cs="Calibri"/>
                <w:b/>
                <w:bCs/>
              </w:rPr>
            </w:pPr>
            <w:r w:rsidRPr="002F1F37">
              <w:rPr>
                <w:rFonts w:ascii="Calibri" w:hAnsi="Calibri" w:cs="Calibri"/>
                <w:b/>
                <w:bCs/>
              </w:rPr>
              <w:t xml:space="preserve">Specialista na trakční vedení </w:t>
            </w:r>
          </w:p>
        </w:tc>
        <w:tc>
          <w:tcPr>
            <w:tcW w:w="1276" w:type="dxa"/>
            <w:tcBorders>
              <w:top w:val="single" w:sz="12" w:space="0" w:color="auto"/>
              <w:left w:val="single" w:sz="6" w:space="0" w:color="auto"/>
              <w:bottom w:val="single" w:sz="4" w:space="0" w:color="auto"/>
              <w:right w:val="single" w:sz="6" w:space="0" w:color="auto"/>
            </w:tcBorders>
          </w:tcPr>
          <w:p w:rsidR="0052017F" w:rsidRPr="002F1F37"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2F1F37"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E77582">
            <w:pPr>
              <w:pStyle w:val="tabulka"/>
              <w:widowControl/>
              <w:rPr>
                <w:rFonts w:ascii="Calibri" w:hAnsi="Calibri" w:cs="Calibri"/>
              </w:rPr>
            </w:pPr>
          </w:p>
        </w:tc>
      </w:tr>
      <w:tr w:rsidR="0052017F" w:rsidRPr="002F1F37">
        <w:trPr>
          <w:cantSplit/>
          <w:trHeight w:val="135"/>
        </w:trPr>
        <w:tc>
          <w:tcPr>
            <w:tcW w:w="1857" w:type="dxa"/>
            <w:tcBorders>
              <w:top w:val="single" w:sz="4" w:space="0" w:color="auto"/>
              <w:left w:val="single" w:sz="12" w:space="0" w:color="auto"/>
              <w:bottom w:val="single" w:sz="6" w:space="0" w:color="auto"/>
              <w:right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6" w:space="0" w:color="auto"/>
              <w:right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5" w:type="dxa"/>
            <w:tcBorders>
              <w:top w:val="single" w:sz="4" w:space="0" w:color="auto"/>
              <w:bottom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52017F" w:rsidRPr="002F1F37">
        <w:trPr>
          <w:cantSplit/>
        </w:trPr>
        <w:tc>
          <w:tcPr>
            <w:tcW w:w="1857" w:type="dxa"/>
            <w:tcBorders>
              <w:top w:val="single" w:sz="12" w:space="0" w:color="auto"/>
              <w:left w:val="single" w:sz="12" w:space="0" w:color="auto"/>
              <w:bottom w:val="single" w:sz="4" w:space="0" w:color="auto"/>
              <w:right w:val="single" w:sz="6" w:space="0" w:color="auto"/>
            </w:tcBorders>
          </w:tcPr>
          <w:p w:rsidR="0052017F" w:rsidRPr="002F1F37" w:rsidRDefault="0052017F" w:rsidP="00CA0349">
            <w:pPr>
              <w:pStyle w:val="tabulka"/>
              <w:widowControl/>
              <w:jc w:val="left"/>
              <w:rPr>
                <w:rFonts w:ascii="Calibri" w:hAnsi="Calibri" w:cs="Calibri"/>
                <w:b/>
                <w:bCs/>
              </w:rPr>
            </w:pPr>
            <w:r w:rsidRPr="002F1F37">
              <w:rPr>
                <w:rFonts w:ascii="Calibri" w:hAnsi="Calibri" w:cs="Calibri"/>
                <w:b/>
                <w:bCs/>
              </w:rPr>
              <w:t>Specialista na silnoproudé technologie</w:t>
            </w:r>
            <w:r w:rsidRPr="002F1F37">
              <w:rPr>
                <w:rFonts w:ascii="Calibri" w:hAnsi="Calibri" w:cs="Calibri"/>
                <w:b/>
                <w:bCs/>
                <w:highlight w:val="green"/>
              </w:rPr>
              <w:t xml:space="preserve"> </w:t>
            </w:r>
          </w:p>
        </w:tc>
        <w:tc>
          <w:tcPr>
            <w:tcW w:w="1276" w:type="dxa"/>
            <w:tcBorders>
              <w:top w:val="single" w:sz="12" w:space="0" w:color="auto"/>
              <w:left w:val="single" w:sz="6" w:space="0" w:color="auto"/>
              <w:bottom w:val="single" w:sz="4" w:space="0" w:color="auto"/>
              <w:right w:val="single" w:sz="6" w:space="0" w:color="auto"/>
            </w:tcBorders>
          </w:tcPr>
          <w:p w:rsidR="0052017F" w:rsidRPr="002F1F37"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2F1F37" w:rsidRDefault="0052017F" w:rsidP="00E77582">
            <w:pPr>
              <w:pStyle w:val="tabulka"/>
              <w:widowControl/>
              <w:rPr>
                <w:rFonts w:ascii="Calibri" w:hAnsi="Calibri" w:cs="Calibri"/>
              </w:rPr>
            </w:pPr>
          </w:p>
          <w:p w:rsidR="0052017F" w:rsidRPr="002F1F37"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2F1F37" w:rsidRDefault="0052017F" w:rsidP="00E77582">
            <w:pPr>
              <w:pStyle w:val="tabulka"/>
              <w:widowControl/>
              <w:rPr>
                <w:rFonts w:ascii="Calibri" w:hAnsi="Calibri" w:cs="Calibri"/>
              </w:rPr>
            </w:pPr>
          </w:p>
        </w:tc>
      </w:tr>
      <w:tr w:rsidR="0052017F" w:rsidRPr="002F1F37">
        <w:trPr>
          <w:cantSplit/>
          <w:trHeight w:hRule="exact" w:val="585"/>
        </w:trPr>
        <w:tc>
          <w:tcPr>
            <w:tcW w:w="1857" w:type="dxa"/>
            <w:tcBorders>
              <w:top w:val="single" w:sz="4" w:space="0" w:color="auto"/>
              <w:left w:val="single" w:sz="4" w:space="0" w:color="auto"/>
              <w:bottom w:val="single" w:sz="4" w:space="0" w:color="auto"/>
              <w:right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lastRenderedPageBreak/>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E77582">
            <w:pPr>
              <w:jc w:val="center"/>
              <w:rPr>
                <w:rFonts w:ascii="Calibri" w:hAnsi="Calibri" w:cs="Calibri"/>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52017F" w:rsidRPr="002F1F37" w:rsidTr="00CA0349">
        <w:trPr>
          <w:cantSplit/>
          <w:trHeight w:val="600"/>
        </w:trPr>
        <w:tc>
          <w:tcPr>
            <w:tcW w:w="1857" w:type="dxa"/>
            <w:tcBorders>
              <w:top w:val="single" w:sz="4" w:space="0" w:color="auto"/>
              <w:left w:val="single" w:sz="12" w:space="0" w:color="auto"/>
              <w:bottom w:val="single" w:sz="4" w:space="0" w:color="auto"/>
              <w:right w:val="single" w:sz="6" w:space="0" w:color="auto"/>
            </w:tcBorders>
          </w:tcPr>
          <w:p w:rsidR="0052017F" w:rsidRPr="002F1F37" w:rsidRDefault="0052017F" w:rsidP="00CA0349">
            <w:pPr>
              <w:pStyle w:val="tabulka"/>
              <w:widowControl/>
              <w:jc w:val="left"/>
              <w:rPr>
                <w:rFonts w:ascii="Calibri" w:hAnsi="Calibri" w:cs="Calibri"/>
                <w:b/>
                <w:bCs/>
                <w:highlight w:val="yellow"/>
              </w:rPr>
            </w:pPr>
            <w:r w:rsidRPr="002F1F37">
              <w:rPr>
                <w:rFonts w:ascii="Calibri" w:hAnsi="Calibri" w:cs="Calibri"/>
                <w:b/>
                <w:bCs/>
              </w:rPr>
              <w:t>Specialista na životní prostředí</w:t>
            </w:r>
          </w:p>
        </w:tc>
        <w:tc>
          <w:tcPr>
            <w:tcW w:w="1276" w:type="dxa"/>
            <w:tcBorders>
              <w:top w:val="single" w:sz="4" w:space="0" w:color="auto"/>
              <w:left w:val="single" w:sz="6" w:space="0" w:color="auto"/>
              <w:bottom w:val="single" w:sz="4"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2F1F37" w:rsidRDefault="0052017F"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p>
        </w:tc>
      </w:tr>
      <w:tr w:rsidR="0052017F" w:rsidRPr="002F1F37"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2F1F37" w:rsidRDefault="0052017F"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E77582">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52017F" w:rsidRPr="002F1F37"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2F1F37" w:rsidRDefault="00787D7C" w:rsidP="00564765">
            <w:pPr>
              <w:pStyle w:val="tabulka"/>
              <w:widowControl/>
              <w:jc w:val="left"/>
              <w:rPr>
                <w:rFonts w:ascii="Calibri" w:hAnsi="Calibri" w:cs="Calibri"/>
                <w:b/>
                <w:bCs/>
              </w:rPr>
            </w:pPr>
            <w:r w:rsidRPr="002F1F37">
              <w:rPr>
                <w:rFonts w:ascii="Calibri" w:hAnsi="Calibri" w:cs="Calibri"/>
                <w:b/>
                <w:bCs/>
              </w:rPr>
              <w:t>Úředně oprávněný zeměměřický inženýr</w:t>
            </w:r>
          </w:p>
        </w:tc>
        <w:tc>
          <w:tcPr>
            <w:tcW w:w="1276"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2F1F37"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p>
        </w:tc>
      </w:tr>
      <w:tr w:rsidR="0052017F" w:rsidRPr="002F1F37"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52017F" w:rsidRPr="002F1F37"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2F1F37" w:rsidRDefault="00787D7C" w:rsidP="005B1CC6">
            <w:pPr>
              <w:pStyle w:val="tabulka"/>
              <w:widowControl/>
              <w:jc w:val="left"/>
              <w:rPr>
                <w:rFonts w:ascii="Calibri" w:hAnsi="Calibri" w:cs="Calibri"/>
                <w:b/>
                <w:bCs/>
                <w:highlight w:val="yellow"/>
              </w:rPr>
            </w:pPr>
            <w:r w:rsidRPr="002F1F37">
              <w:rPr>
                <w:rFonts w:ascii="Calibri" w:hAnsi="Calibri" w:cs="Calibri"/>
                <w:b/>
                <w:bCs/>
              </w:rPr>
              <w:t>G</w:t>
            </w:r>
            <w:r w:rsidR="00EE3372" w:rsidRPr="002F1F37">
              <w:rPr>
                <w:rFonts w:ascii="Calibri" w:hAnsi="Calibri" w:cs="Calibri"/>
                <w:b/>
                <w:bCs/>
              </w:rPr>
              <w:t>eotechnik</w:t>
            </w:r>
          </w:p>
        </w:tc>
        <w:tc>
          <w:tcPr>
            <w:tcW w:w="1276"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2F1F37"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p>
        </w:tc>
      </w:tr>
      <w:tr w:rsidR="0052017F" w:rsidRPr="002F1F37"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2F1F37" w:rsidRDefault="0052017F" w:rsidP="00564765">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5B1CC6" w:rsidRPr="002F1F37"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2F1F37" w:rsidRDefault="00C83E3D" w:rsidP="00EE3372">
            <w:pPr>
              <w:pStyle w:val="tabulka"/>
              <w:widowControl/>
              <w:jc w:val="left"/>
              <w:rPr>
                <w:rFonts w:ascii="Calibri" w:hAnsi="Calibri" w:cs="Calibri"/>
                <w:b/>
                <w:bCs/>
                <w:highlight w:val="yellow"/>
              </w:rPr>
            </w:pPr>
            <w:r w:rsidRPr="002F1F37">
              <w:rPr>
                <w:rFonts w:ascii="Calibri" w:hAnsi="Calibri" w:cs="Calibri"/>
                <w:b/>
                <w:bCs/>
              </w:rPr>
              <w:t>S</w:t>
            </w:r>
            <w:r w:rsidR="00EE3372" w:rsidRPr="002F1F37">
              <w:rPr>
                <w:rFonts w:ascii="Calibri" w:hAnsi="Calibri" w:cs="Calibri"/>
                <w:b/>
                <w:bCs/>
              </w:rPr>
              <w:t>pecialista na požární bezpečnost</w:t>
            </w:r>
          </w:p>
        </w:tc>
        <w:tc>
          <w:tcPr>
            <w:tcW w:w="1276" w:type="dxa"/>
            <w:tcBorders>
              <w:top w:val="single" w:sz="4" w:space="0" w:color="auto"/>
              <w:left w:val="single" w:sz="6" w:space="0" w:color="auto"/>
              <w:bottom w:val="single" w:sz="4" w:space="0" w:color="auto"/>
              <w:right w:val="single" w:sz="6" w:space="0" w:color="auto"/>
            </w:tcBorders>
          </w:tcPr>
          <w:p w:rsidR="005B1CC6" w:rsidRPr="002F1F37" w:rsidRDefault="005B1CC6"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B1CC6" w:rsidRPr="002F1F37"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2F1F37"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2F1F37" w:rsidRDefault="005B1CC6" w:rsidP="00564765">
            <w:pPr>
              <w:jc w:val="center"/>
              <w:rPr>
                <w:rFonts w:ascii="Calibri" w:hAnsi="Calibri" w:cs="Calibri"/>
                <w:b/>
                <w:bCs/>
                <w:sz w:val="20"/>
                <w:szCs w:val="20"/>
                <w:highlight w:val="yellow"/>
              </w:rPr>
            </w:pPr>
          </w:p>
        </w:tc>
      </w:tr>
      <w:tr w:rsidR="005B1CC6" w:rsidRPr="002F1F37"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2F1F37" w:rsidRDefault="005B1CC6" w:rsidP="00445F63">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B1CC6" w:rsidRPr="002F1F37" w:rsidRDefault="005B1CC6" w:rsidP="00445F63">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B1CC6" w:rsidRPr="002F1F37" w:rsidRDefault="005B1CC6" w:rsidP="00445F63">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2F1F37" w:rsidRDefault="005B1CC6" w:rsidP="00445F63">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2F1F37" w:rsidRDefault="005B1CC6" w:rsidP="00445F63">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r w:rsidR="009A32B3" w:rsidRPr="002F1F37"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9A32B3" w:rsidRPr="002F1F37" w:rsidRDefault="009A32B3" w:rsidP="00D72EBD">
            <w:pPr>
              <w:pStyle w:val="tabulka"/>
              <w:widowControl/>
              <w:jc w:val="left"/>
              <w:rPr>
                <w:rFonts w:ascii="Calibri" w:hAnsi="Calibri" w:cs="Calibri"/>
                <w:b/>
                <w:bCs/>
              </w:rPr>
            </w:pPr>
            <w:r w:rsidRPr="002F1F37">
              <w:rPr>
                <w:rFonts w:ascii="Calibri" w:hAnsi="Calibri" w:cs="Calibri"/>
                <w:b/>
                <w:bCs/>
              </w:rPr>
              <w:t>Koordinátor BOZP</w:t>
            </w:r>
          </w:p>
        </w:tc>
        <w:tc>
          <w:tcPr>
            <w:tcW w:w="1276" w:type="dxa"/>
            <w:tcBorders>
              <w:top w:val="single" w:sz="4" w:space="0" w:color="auto"/>
              <w:left w:val="single" w:sz="6" w:space="0" w:color="auto"/>
              <w:bottom w:val="single" w:sz="4" w:space="0" w:color="auto"/>
              <w:right w:val="single" w:sz="6" w:space="0" w:color="auto"/>
            </w:tcBorders>
          </w:tcPr>
          <w:p w:rsidR="009A32B3" w:rsidRPr="002F1F37" w:rsidRDefault="009A32B3" w:rsidP="00445F63">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9A32B3" w:rsidRPr="002F1F37" w:rsidRDefault="009A32B3" w:rsidP="00445F63">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9A32B3" w:rsidRPr="002F1F37" w:rsidRDefault="009A32B3" w:rsidP="00445F63">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9A32B3" w:rsidRPr="002F1F37" w:rsidRDefault="009A32B3" w:rsidP="00445F63">
            <w:pPr>
              <w:jc w:val="center"/>
              <w:rPr>
                <w:rFonts w:ascii="Calibri" w:hAnsi="Calibri" w:cs="Calibri"/>
                <w:b/>
                <w:bCs/>
                <w:sz w:val="20"/>
                <w:szCs w:val="20"/>
                <w:highlight w:val="yellow"/>
              </w:rPr>
            </w:pPr>
          </w:p>
        </w:tc>
      </w:tr>
      <w:tr w:rsidR="009A32B3" w:rsidRPr="002F1F37"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9A32B3" w:rsidRPr="002F1F37" w:rsidRDefault="009A32B3" w:rsidP="00D72EBD">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9A32B3" w:rsidRPr="002F1F37" w:rsidRDefault="009A32B3" w:rsidP="00D72EBD">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9A32B3" w:rsidRPr="002F1F37" w:rsidRDefault="009A32B3" w:rsidP="00D72EBD">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9A32B3" w:rsidRPr="002F1F37" w:rsidRDefault="009A32B3" w:rsidP="00D72EBD">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9A32B3" w:rsidRPr="002F1F37" w:rsidRDefault="009A32B3" w:rsidP="00D72EBD">
            <w:pPr>
              <w:jc w:val="center"/>
              <w:rPr>
                <w:rFonts w:ascii="Calibri" w:hAnsi="Calibri" w:cs="Calibri"/>
                <w:b/>
                <w:bCs/>
                <w:sz w:val="20"/>
                <w:szCs w:val="20"/>
                <w:highlight w:val="yellow"/>
              </w:rPr>
            </w:pPr>
            <w:r w:rsidRPr="002F1F37">
              <w:rPr>
                <w:rFonts w:ascii="Calibri" w:hAnsi="Calibri" w:cs="Calibri"/>
                <w:b/>
                <w:bCs/>
                <w:sz w:val="20"/>
                <w:szCs w:val="20"/>
                <w:highlight w:val="yellow"/>
              </w:rPr>
              <w:t>[DOPLNÍ UCHAZEČ]</w:t>
            </w:r>
          </w:p>
        </w:tc>
      </w:tr>
    </w:tbl>
    <w:p w:rsidR="00B574F0" w:rsidRPr="002F1F37" w:rsidRDefault="00B574F0" w:rsidP="00B506F5">
      <w:pPr>
        <w:pStyle w:val="text"/>
        <w:ind w:left="142" w:hanging="142"/>
        <w:rPr>
          <w:rFonts w:ascii="Calibri" w:hAnsi="Calibri" w:cs="Calibri"/>
          <w:sz w:val="20"/>
          <w:szCs w:val="20"/>
        </w:rPr>
      </w:pPr>
      <w:r w:rsidRPr="002F1F37">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Pr="002F1F37" w:rsidRDefault="00CF6468" w:rsidP="00CF6468">
      <w:pPr>
        <w:pStyle w:val="text"/>
        <w:spacing w:before="0" w:line="240" w:lineRule="auto"/>
        <w:rPr>
          <w:rFonts w:ascii="Calibri" w:hAnsi="Calibri" w:cs="Calibri"/>
          <w:sz w:val="20"/>
          <w:szCs w:val="20"/>
        </w:rPr>
      </w:pPr>
    </w:p>
    <w:p w:rsidR="00B574F0" w:rsidRPr="002F1F37" w:rsidRDefault="00B574F0" w:rsidP="00CF6468">
      <w:pPr>
        <w:pStyle w:val="text"/>
        <w:spacing w:before="0" w:line="240" w:lineRule="auto"/>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profesní životopisy každého člena vedoucího personálu dodavatele (viz. Příloha č. </w:t>
      </w:r>
      <w:r w:rsidR="000A2C20" w:rsidRPr="002F1F37">
        <w:rPr>
          <w:rFonts w:ascii="Calibri" w:hAnsi="Calibri" w:cs="Calibri"/>
          <w:sz w:val="20"/>
          <w:szCs w:val="20"/>
        </w:rPr>
        <w:t>7</w:t>
      </w:r>
      <w:r w:rsidRPr="002F1F37">
        <w:rPr>
          <w:rFonts w:ascii="Calibri" w:hAnsi="Calibri" w:cs="Calibri"/>
          <w:sz w:val="20"/>
          <w:szCs w:val="20"/>
        </w:rPr>
        <w:t xml:space="preserve"> těchto Pokynů)</w:t>
      </w:r>
    </w:p>
    <w:p w:rsidR="00B574F0" w:rsidRPr="002F1F37" w:rsidRDefault="00B574F0"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doklady o nejvyšším dosaženém vzdělání každého člena vedoucího personálu dodavatele</w:t>
      </w:r>
    </w:p>
    <w:p w:rsidR="00B574F0" w:rsidRPr="002F1F37" w:rsidRDefault="00B574F0"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2F1F37" w:rsidRPr="002F1F37">
        <w:tc>
          <w:tcPr>
            <w:tcW w:w="1242" w:type="dxa"/>
          </w:tcPr>
          <w:p w:rsidR="00CF6468" w:rsidRPr="002F1F37" w:rsidRDefault="00CF6468" w:rsidP="00981C04">
            <w:pPr>
              <w:autoSpaceDE w:val="0"/>
              <w:autoSpaceDN w:val="0"/>
              <w:adjustRightInd w:val="0"/>
              <w:spacing w:after="120" w:line="320" w:lineRule="atLeast"/>
              <w:rPr>
                <w:rFonts w:ascii="Calibri" w:hAnsi="Calibri" w:cs="Calibri"/>
                <w:sz w:val="20"/>
                <w:szCs w:val="20"/>
              </w:rPr>
            </w:pPr>
          </w:p>
          <w:p w:rsidR="00B574F0" w:rsidRPr="002F1F37" w:rsidRDefault="00B574F0"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CF6468" w:rsidRPr="002F1F37"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2F1F37" w:rsidRDefault="00B574F0"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B574F0" w:rsidRPr="002F1F37">
        <w:tc>
          <w:tcPr>
            <w:tcW w:w="1242" w:type="dxa"/>
          </w:tcPr>
          <w:p w:rsidR="00B574F0" w:rsidRPr="002F1F37" w:rsidRDefault="00B574F0"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B574F0" w:rsidRPr="002F1F37" w:rsidRDefault="00B574F0"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B574F0" w:rsidRPr="002F1F37" w:rsidRDefault="00B574F0" w:rsidP="007D2CDA">
      <w:pPr>
        <w:spacing w:after="120" w:line="320" w:lineRule="atLeast"/>
        <w:jc w:val="center"/>
        <w:rPr>
          <w:rFonts w:ascii="Calibri" w:hAnsi="Calibri" w:cs="Calibri"/>
          <w:sz w:val="20"/>
          <w:szCs w:val="20"/>
        </w:rPr>
      </w:pPr>
    </w:p>
    <w:p w:rsidR="007E7B96" w:rsidRPr="002F1F37" w:rsidRDefault="007E7B96"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2F1F37" w:rsidRPr="002F1F37" w:rsidTr="009C0694">
        <w:tc>
          <w:tcPr>
            <w:tcW w:w="8503" w:type="dxa"/>
          </w:tcPr>
          <w:p w:rsidR="007E7B96" w:rsidRPr="002F1F37"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Jméno</w:t>
                  </w:r>
                </w:p>
              </w:tc>
              <w:tc>
                <w:tcPr>
                  <w:tcW w:w="4387" w:type="dxa"/>
                  <w:vAlign w:val="center"/>
                </w:tcPr>
                <w:p w:rsidR="007E7B96" w:rsidRPr="002F1F37" w:rsidRDefault="007E7B96" w:rsidP="009C0694">
                  <w:pPr>
                    <w:ind w:left="142"/>
                    <w:rPr>
                      <w:rFonts w:ascii="Calibri" w:hAnsi="Calibri" w:cs="Calibri"/>
                      <w:sz w:val="20"/>
                      <w:szCs w:val="20"/>
                    </w:rPr>
                  </w:pPr>
                </w:p>
              </w:tc>
            </w:tr>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Podpis</w:t>
                  </w:r>
                </w:p>
              </w:tc>
              <w:tc>
                <w:tcPr>
                  <w:tcW w:w="4387" w:type="dxa"/>
                  <w:vAlign w:val="center"/>
                </w:tcPr>
                <w:p w:rsidR="007E7B96" w:rsidRPr="002F1F37" w:rsidRDefault="007E7B96" w:rsidP="009C0694">
                  <w:pPr>
                    <w:ind w:left="142"/>
                    <w:rPr>
                      <w:rFonts w:ascii="Calibri" w:hAnsi="Calibri" w:cs="Calibri"/>
                      <w:sz w:val="20"/>
                      <w:szCs w:val="20"/>
                    </w:rPr>
                  </w:pPr>
                </w:p>
              </w:tc>
            </w:tr>
          </w:tbl>
          <w:p w:rsidR="007E7B96" w:rsidRPr="002F1F37" w:rsidRDefault="007E7B96" w:rsidP="009C0694">
            <w:pPr>
              <w:pStyle w:val="RLOdrky"/>
              <w:numPr>
                <w:ilvl w:val="0"/>
                <w:numId w:val="0"/>
              </w:numPr>
              <w:ind w:left="142"/>
              <w:jc w:val="center"/>
              <w:rPr>
                <w:b/>
                <w:bCs/>
                <w:color w:val="auto"/>
                <w:sz w:val="20"/>
                <w:szCs w:val="20"/>
              </w:rPr>
            </w:pPr>
          </w:p>
        </w:tc>
      </w:tr>
    </w:tbl>
    <w:p w:rsidR="00B574F0" w:rsidRPr="002F1F37" w:rsidRDefault="00B574F0" w:rsidP="007D2CDA">
      <w:pPr>
        <w:rPr>
          <w:rFonts w:ascii="Calibri" w:hAnsi="Calibri" w:cs="Calibri"/>
        </w:rPr>
      </w:pPr>
    </w:p>
    <w:p w:rsidR="00B574F0" w:rsidRPr="002F1F37" w:rsidRDefault="00B574F0" w:rsidP="00B230BD">
      <w:pPr>
        <w:spacing w:after="240"/>
        <w:jc w:val="center"/>
        <w:rPr>
          <w:rFonts w:ascii="Calibri" w:hAnsi="Calibri" w:cs="Calibri"/>
          <w:sz w:val="22"/>
          <w:szCs w:val="22"/>
        </w:rPr>
      </w:pPr>
      <w:r w:rsidRPr="002F1F37">
        <w:rPr>
          <w:rFonts w:ascii="Calibri" w:hAnsi="Calibri" w:cs="Calibri"/>
          <w:b/>
          <w:bCs/>
          <w:sz w:val="22"/>
          <w:szCs w:val="22"/>
        </w:rPr>
        <w:t xml:space="preserve">Příloha č. </w:t>
      </w:r>
      <w:r w:rsidR="004345CD" w:rsidRPr="002F1F37">
        <w:rPr>
          <w:rFonts w:ascii="Calibri" w:hAnsi="Calibri" w:cs="Calibri"/>
          <w:b/>
          <w:bCs/>
          <w:sz w:val="22"/>
          <w:szCs w:val="22"/>
        </w:rPr>
        <w:t>7</w:t>
      </w:r>
    </w:p>
    <w:p w:rsidR="00B574F0" w:rsidRPr="002F1F37" w:rsidRDefault="00B574F0" w:rsidP="00B230BD">
      <w:pPr>
        <w:pStyle w:val="Section"/>
        <w:widowControl/>
        <w:spacing w:line="240" w:lineRule="auto"/>
        <w:rPr>
          <w:rFonts w:ascii="Calibri" w:hAnsi="Calibri" w:cs="Calibri"/>
          <w:sz w:val="22"/>
          <w:szCs w:val="22"/>
        </w:rPr>
      </w:pPr>
      <w:r w:rsidRPr="002F1F37">
        <w:rPr>
          <w:rFonts w:ascii="Calibri" w:hAnsi="Calibri" w:cs="Calibri"/>
          <w:bCs w:val="0"/>
          <w:sz w:val="22"/>
          <w:szCs w:val="22"/>
        </w:rPr>
        <w:t>Vzor životopisu</w:t>
      </w:r>
    </w:p>
    <w:p w:rsidR="00B574F0" w:rsidRPr="002F1F37" w:rsidRDefault="00B574F0" w:rsidP="00B230BD">
      <w:pPr>
        <w:pStyle w:val="Section"/>
        <w:widowControl/>
        <w:rPr>
          <w:rFonts w:ascii="Calibri" w:hAnsi="Calibri" w:cs="Calibri"/>
          <w:bCs w:val="0"/>
          <w:sz w:val="20"/>
          <w:szCs w:val="20"/>
        </w:rPr>
      </w:pPr>
      <w:r w:rsidRPr="002F1F37">
        <w:rPr>
          <w:rFonts w:ascii="Calibri" w:hAnsi="Calibri" w:cs="Calibri"/>
          <w:sz w:val="20"/>
          <w:szCs w:val="20"/>
        </w:rPr>
        <w:t>(rozsah maximálně 3 strany)</w:t>
      </w:r>
    </w:p>
    <w:p w:rsidR="00B574F0" w:rsidRPr="002F1F37" w:rsidRDefault="00B574F0" w:rsidP="00B230BD">
      <w:pPr>
        <w:pStyle w:val="Section"/>
        <w:widowControl/>
        <w:jc w:val="left"/>
        <w:rPr>
          <w:rFonts w:ascii="Calibri" w:hAnsi="Calibri" w:cs="Calibri"/>
          <w:b w:val="0"/>
          <w:bCs w:val="0"/>
          <w:sz w:val="20"/>
          <w:szCs w:val="20"/>
        </w:rPr>
      </w:pPr>
    </w:p>
    <w:p w:rsidR="00B574F0" w:rsidRPr="002F1F37" w:rsidRDefault="00B574F0" w:rsidP="00B230BD">
      <w:pPr>
        <w:pStyle w:val="Section"/>
        <w:widowControl/>
        <w:jc w:val="left"/>
        <w:rPr>
          <w:rFonts w:ascii="Calibri" w:hAnsi="Calibri" w:cs="Calibri"/>
          <w:b w:val="0"/>
          <w:bCs w:val="0"/>
          <w:sz w:val="20"/>
          <w:szCs w:val="20"/>
        </w:rPr>
      </w:pPr>
    </w:p>
    <w:p w:rsidR="00B574F0" w:rsidRPr="002F1F37" w:rsidRDefault="00B574F0" w:rsidP="00B230BD">
      <w:pPr>
        <w:pStyle w:val="text"/>
        <w:widowControl/>
        <w:rPr>
          <w:rFonts w:ascii="Calibri" w:hAnsi="Calibri" w:cs="Calibri"/>
          <w:sz w:val="20"/>
          <w:szCs w:val="20"/>
        </w:rPr>
      </w:pPr>
      <w:r w:rsidRPr="002F1F37">
        <w:rPr>
          <w:rFonts w:ascii="Calibri" w:hAnsi="Calibri" w:cs="Calibri"/>
          <w:sz w:val="20"/>
          <w:szCs w:val="20"/>
        </w:rPr>
        <w:t xml:space="preserve">Předpokládaná funkce: </w:t>
      </w:r>
      <w:r w:rsidRPr="002F1F37">
        <w:rPr>
          <w:rFonts w:ascii="Calibri" w:hAnsi="Calibri" w:cs="Calibri"/>
          <w:b/>
          <w:bCs/>
          <w:sz w:val="20"/>
          <w:szCs w:val="20"/>
          <w:highlight w:val="yellow"/>
        </w:rPr>
        <w:t>[DOPLNÍ UCHAZEČ]</w:t>
      </w:r>
    </w:p>
    <w:p w:rsidR="00B574F0" w:rsidRPr="002F1F37" w:rsidRDefault="00B574F0" w:rsidP="00B230BD">
      <w:pPr>
        <w:pStyle w:val="textcslovan"/>
        <w:widowControl/>
        <w:spacing w:before="0"/>
        <w:ind w:left="0" w:firstLine="0"/>
        <w:rPr>
          <w:rFonts w:ascii="Calibri" w:hAnsi="Calibri" w:cs="Calibri"/>
          <w:sz w:val="20"/>
          <w:szCs w:val="20"/>
        </w:rPr>
      </w:pPr>
    </w:p>
    <w:p w:rsidR="00B574F0" w:rsidRPr="002F1F37" w:rsidRDefault="00B574F0" w:rsidP="00B230BD">
      <w:pPr>
        <w:jc w:val="both"/>
        <w:rPr>
          <w:rFonts w:ascii="Calibri" w:hAnsi="Calibri" w:cs="Calibri"/>
          <w:sz w:val="20"/>
          <w:szCs w:val="20"/>
        </w:rPr>
      </w:pPr>
    </w:p>
    <w:p w:rsidR="00B574F0" w:rsidRPr="002F1F37" w:rsidRDefault="00B574F0" w:rsidP="00F24A21">
      <w:pPr>
        <w:numPr>
          <w:ilvl w:val="1"/>
          <w:numId w:val="18"/>
        </w:numPr>
        <w:jc w:val="both"/>
        <w:rPr>
          <w:rFonts w:ascii="Calibri" w:hAnsi="Calibri" w:cs="Calibri"/>
          <w:sz w:val="20"/>
          <w:szCs w:val="20"/>
        </w:rPr>
      </w:pPr>
      <w:r w:rsidRPr="002F1F37">
        <w:rPr>
          <w:rFonts w:ascii="Calibri" w:hAnsi="Calibri" w:cs="Calibri"/>
          <w:sz w:val="20"/>
          <w:szCs w:val="20"/>
        </w:rPr>
        <w:t>Příjmení</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B574F0" w:rsidRPr="002F1F37" w:rsidRDefault="00B574F0" w:rsidP="00F24A21">
      <w:pPr>
        <w:numPr>
          <w:ilvl w:val="1"/>
          <w:numId w:val="18"/>
        </w:numPr>
        <w:jc w:val="both"/>
        <w:rPr>
          <w:rFonts w:ascii="Calibri" w:hAnsi="Calibri" w:cs="Calibri"/>
          <w:sz w:val="20"/>
          <w:szCs w:val="20"/>
        </w:rPr>
      </w:pPr>
      <w:r w:rsidRPr="002F1F37">
        <w:rPr>
          <w:rFonts w:ascii="Calibri" w:hAnsi="Calibri" w:cs="Calibri"/>
          <w:sz w:val="20"/>
          <w:szCs w:val="20"/>
        </w:rPr>
        <w:t>Jméno:</w:t>
      </w:r>
      <w:r w:rsidRPr="002F1F37">
        <w:rPr>
          <w:rFonts w:ascii="Calibri" w:hAnsi="Calibri" w:cs="Calibri"/>
          <w:sz w:val="20"/>
          <w:szCs w:val="20"/>
        </w:rPr>
        <w:tab/>
      </w:r>
      <w:r w:rsidRPr="002F1F37">
        <w:rPr>
          <w:rFonts w:ascii="Calibri" w:hAnsi="Calibri" w:cs="Calibri"/>
          <w:b/>
          <w:bCs/>
          <w:sz w:val="20"/>
          <w:szCs w:val="20"/>
          <w:highlight w:val="yellow"/>
        </w:rPr>
        <w:t>[DOPLNÍ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B574F0" w:rsidRPr="002F1F37" w:rsidRDefault="00B574F0" w:rsidP="00B230BD">
      <w:pPr>
        <w:jc w:val="both"/>
        <w:rPr>
          <w:rFonts w:ascii="Calibri" w:hAnsi="Calibri" w:cs="Calibri"/>
          <w:sz w:val="20"/>
          <w:szCs w:val="20"/>
        </w:rPr>
      </w:pPr>
    </w:p>
    <w:p w:rsidR="00B574F0" w:rsidRPr="002F1F37" w:rsidRDefault="00B574F0"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Datum a místo narození: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B574F0" w:rsidRPr="002F1F37" w:rsidRDefault="00B574F0" w:rsidP="00B230BD">
      <w:pPr>
        <w:jc w:val="both"/>
        <w:rPr>
          <w:rFonts w:ascii="Calibri" w:hAnsi="Calibri" w:cs="Calibri"/>
          <w:sz w:val="20"/>
          <w:szCs w:val="20"/>
        </w:rPr>
      </w:pPr>
    </w:p>
    <w:p w:rsidR="00B574F0" w:rsidRPr="002F1F37" w:rsidRDefault="00B574F0" w:rsidP="00F24A21">
      <w:pPr>
        <w:numPr>
          <w:ilvl w:val="1"/>
          <w:numId w:val="18"/>
        </w:numPr>
        <w:jc w:val="both"/>
        <w:rPr>
          <w:rFonts w:ascii="Calibri" w:hAnsi="Calibri" w:cs="Calibri"/>
          <w:sz w:val="20"/>
          <w:szCs w:val="20"/>
        </w:rPr>
      </w:pPr>
      <w:r w:rsidRPr="002F1F37">
        <w:rPr>
          <w:rFonts w:ascii="Calibri" w:hAnsi="Calibri" w:cs="Calibri"/>
          <w:sz w:val="20"/>
          <w:szCs w:val="20"/>
        </w:rPr>
        <w:t>Státní příslušnost:</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B574F0" w:rsidRPr="002F1F37" w:rsidRDefault="00B574F0" w:rsidP="00B230BD">
      <w:pPr>
        <w:jc w:val="both"/>
        <w:rPr>
          <w:rFonts w:ascii="Calibri" w:hAnsi="Calibri" w:cs="Calibri"/>
          <w:sz w:val="20"/>
          <w:szCs w:val="20"/>
        </w:rPr>
      </w:pPr>
    </w:p>
    <w:p w:rsidR="00B574F0" w:rsidRPr="002F1F37" w:rsidRDefault="00B574F0"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Adresa (tel/fax/e-mail): </w:t>
      </w:r>
      <w:r w:rsidRPr="002F1F37">
        <w:rPr>
          <w:rFonts w:ascii="Calibri" w:hAnsi="Calibri" w:cs="Calibri"/>
          <w:b/>
          <w:bCs/>
          <w:sz w:val="20"/>
          <w:szCs w:val="20"/>
          <w:highlight w:val="yellow"/>
        </w:rPr>
        <w:t>[DOPLNÍ UCHAZEČ]</w:t>
      </w:r>
    </w:p>
    <w:p w:rsidR="00B574F0" w:rsidRPr="002F1F37" w:rsidRDefault="00B574F0" w:rsidP="00B230BD">
      <w:pPr>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Nejvyšší dosažené vzdělání:</w:t>
      </w:r>
    </w:p>
    <w:p w:rsidR="00B574F0" w:rsidRPr="002F1F37"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rPr>
                <w:rFonts w:ascii="Calibri" w:hAnsi="Calibri" w:cs="Calibri"/>
                <w:i/>
                <w:iCs/>
                <w:sz w:val="20"/>
                <w:szCs w:val="20"/>
              </w:rPr>
            </w:pPr>
            <w:r w:rsidRPr="002F1F37">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B574F0"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rPr>
                <w:rFonts w:ascii="Calibri" w:hAnsi="Calibri" w:cs="Calibri"/>
                <w:i/>
                <w:iCs/>
                <w:sz w:val="20"/>
                <w:szCs w:val="20"/>
              </w:rPr>
            </w:pPr>
            <w:r w:rsidRPr="002F1F37">
              <w:rPr>
                <w:rFonts w:ascii="Calibri" w:hAnsi="Calibri" w:cs="Calibri"/>
                <w:i/>
                <w:iCs/>
                <w:sz w:val="20"/>
                <w:szCs w:val="20"/>
              </w:rPr>
              <w:t>Datum:</w:t>
            </w:r>
          </w:p>
          <w:p w:rsidR="00B574F0" w:rsidRPr="002F1F37" w:rsidRDefault="00B574F0" w:rsidP="00E77582">
            <w:pPr>
              <w:rPr>
                <w:rFonts w:ascii="Calibri" w:hAnsi="Calibri" w:cs="Calibri"/>
                <w:i/>
                <w:iCs/>
                <w:sz w:val="20"/>
                <w:szCs w:val="20"/>
              </w:rPr>
            </w:pPr>
            <w:r w:rsidRPr="002F1F37">
              <w:rPr>
                <w:rFonts w:ascii="Calibri" w:hAnsi="Calibri" w:cs="Calibri"/>
                <w:i/>
                <w:iCs/>
                <w:sz w:val="20"/>
                <w:szCs w:val="20"/>
              </w:rPr>
              <w:t>Od (měsíc/rok)</w:t>
            </w:r>
          </w:p>
          <w:p w:rsidR="00B574F0" w:rsidRPr="002F1F37" w:rsidRDefault="00B574F0" w:rsidP="00E77582">
            <w:pPr>
              <w:rPr>
                <w:rFonts w:ascii="Calibri" w:hAnsi="Calibri" w:cs="Calibri"/>
                <w:i/>
                <w:iCs/>
                <w:sz w:val="20"/>
                <w:szCs w:val="20"/>
              </w:rPr>
            </w:pPr>
            <w:r w:rsidRPr="002F1F37">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B574F0"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rPr>
                <w:rFonts w:ascii="Calibri" w:hAnsi="Calibri" w:cs="Calibri"/>
                <w:i/>
                <w:iCs/>
                <w:sz w:val="20"/>
                <w:szCs w:val="20"/>
              </w:rPr>
            </w:pPr>
            <w:r w:rsidRPr="002F1F37">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bl>
    <w:p w:rsidR="00B574F0" w:rsidRPr="002F1F37" w:rsidRDefault="00B574F0" w:rsidP="00B230BD">
      <w:pPr>
        <w:rPr>
          <w:rFonts w:ascii="Calibri" w:hAnsi="Calibri" w:cs="Calibri"/>
          <w:i/>
          <w:iCs/>
          <w:sz w:val="20"/>
          <w:szCs w:val="20"/>
        </w:rPr>
      </w:pPr>
    </w:p>
    <w:p w:rsidR="00B574F0" w:rsidRPr="002F1F37" w:rsidRDefault="00B574F0" w:rsidP="00B230BD">
      <w:pPr>
        <w:ind w:left="1440"/>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 xml:space="preserve">Členství v profesních společenstvích: </w:t>
      </w:r>
      <w:r w:rsidRPr="002F1F37">
        <w:rPr>
          <w:rFonts w:ascii="Calibri" w:hAnsi="Calibri" w:cs="Calibri"/>
          <w:b/>
          <w:bCs/>
          <w:sz w:val="20"/>
          <w:szCs w:val="20"/>
          <w:highlight w:val="yellow"/>
        </w:rPr>
        <w:t>[DOPLNÍ UCHAZEČ]</w:t>
      </w:r>
    </w:p>
    <w:p w:rsidR="00B574F0" w:rsidRPr="002F1F37" w:rsidRDefault="00B574F0" w:rsidP="00B230BD">
      <w:pPr>
        <w:ind w:left="1440"/>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 xml:space="preserve">Jiné znalosti (např. práce na PC, apod.):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B574F0" w:rsidRPr="002F1F37" w:rsidRDefault="00B574F0" w:rsidP="00B230BD">
      <w:pPr>
        <w:ind w:left="1440"/>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 xml:space="preserve">Současná funkce včetně zaměstnavatele: </w:t>
      </w:r>
      <w:r w:rsidRPr="002F1F37">
        <w:rPr>
          <w:rFonts w:ascii="Calibri" w:hAnsi="Calibri" w:cs="Calibri"/>
          <w:b/>
          <w:bCs/>
          <w:sz w:val="20"/>
          <w:szCs w:val="20"/>
          <w:highlight w:val="yellow"/>
        </w:rPr>
        <w:t>[DOPLNÍ UCHAZEČ]</w:t>
      </w:r>
    </w:p>
    <w:p w:rsidR="00B574F0" w:rsidRPr="002F1F37" w:rsidRDefault="00B574F0" w:rsidP="00B230BD">
      <w:pPr>
        <w:ind w:left="1440"/>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 xml:space="preserve">Roky odborné praxe: </w:t>
      </w:r>
      <w:r w:rsidRPr="002F1F37">
        <w:rPr>
          <w:rFonts w:ascii="Calibri" w:hAnsi="Calibri" w:cs="Calibri"/>
          <w:b/>
          <w:bCs/>
          <w:sz w:val="20"/>
          <w:szCs w:val="20"/>
          <w:highlight w:val="yellow"/>
        </w:rPr>
        <w:t>[DOPLNÍ UCHAZEČ]</w:t>
      </w:r>
    </w:p>
    <w:p w:rsidR="00B574F0" w:rsidRPr="002F1F37" w:rsidRDefault="00B574F0" w:rsidP="00B230BD">
      <w:pPr>
        <w:ind w:left="1440"/>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 xml:space="preserve">Hlavní kvalifikace: </w:t>
      </w:r>
      <w:r w:rsidRPr="002F1F37">
        <w:rPr>
          <w:rFonts w:ascii="Calibri" w:hAnsi="Calibri" w:cs="Calibri"/>
          <w:b/>
          <w:bCs/>
          <w:sz w:val="20"/>
          <w:szCs w:val="20"/>
          <w:highlight w:val="yellow"/>
        </w:rPr>
        <w:t>[DOPLNÍ UCHAZEČ]</w:t>
      </w:r>
    </w:p>
    <w:p w:rsidR="00B574F0" w:rsidRPr="002F1F37" w:rsidRDefault="00B574F0" w:rsidP="00B230BD">
      <w:pPr>
        <w:jc w:val="both"/>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Odborná praxe:</w:t>
      </w:r>
    </w:p>
    <w:p w:rsidR="00B574F0" w:rsidRPr="002F1F37"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both"/>
              <w:rPr>
                <w:rFonts w:ascii="Calibri" w:hAnsi="Calibri" w:cs="Calibri"/>
                <w:i/>
                <w:iCs/>
                <w:sz w:val="20"/>
                <w:szCs w:val="20"/>
              </w:rPr>
            </w:pPr>
            <w:r w:rsidRPr="002F1F37">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both"/>
              <w:rPr>
                <w:rFonts w:ascii="Calibri" w:hAnsi="Calibri" w:cs="Calibri"/>
                <w:sz w:val="20"/>
                <w:szCs w:val="20"/>
              </w:rPr>
            </w:pPr>
            <w:r w:rsidRPr="002F1F37">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both"/>
              <w:rPr>
                <w:rFonts w:ascii="Calibri" w:hAnsi="Calibri" w:cs="Calibri"/>
                <w:sz w:val="20"/>
                <w:szCs w:val="20"/>
              </w:rPr>
            </w:pPr>
            <w:r w:rsidRPr="002F1F37">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both"/>
              <w:rPr>
                <w:rFonts w:ascii="Calibri" w:hAnsi="Calibri" w:cs="Calibri"/>
                <w:sz w:val="20"/>
                <w:szCs w:val="20"/>
              </w:rPr>
            </w:pPr>
            <w:r w:rsidRPr="002F1F37">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r>
      <w:tr w:rsidR="00B574F0"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both"/>
              <w:rPr>
                <w:rFonts w:ascii="Calibri" w:hAnsi="Calibri" w:cs="Calibri"/>
                <w:sz w:val="20"/>
                <w:szCs w:val="20"/>
              </w:rPr>
            </w:pPr>
            <w:r w:rsidRPr="002F1F37">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2F1F37" w:rsidRDefault="00B574F0" w:rsidP="00E77582">
            <w:pPr>
              <w:jc w:val="center"/>
              <w:rPr>
                <w:rFonts w:ascii="Calibri" w:hAnsi="Calibri" w:cs="Calibri"/>
              </w:rPr>
            </w:pPr>
            <w:r w:rsidRPr="002F1F37">
              <w:rPr>
                <w:rFonts w:ascii="Calibri" w:hAnsi="Calibri" w:cs="Calibri"/>
                <w:b/>
                <w:bCs/>
                <w:sz w:val="20"/>
                <w:szCs w:val="20"/>
                <w:highlight w:val="yellow"/>
              </w:rPr>
              <w:t>[DOPLNÍ UCHAZEČ]</w:t>
            </w:r>
          </w:p>
        </w:tc>
      </w:tr>
    </w:tbl>
    <w:p w:rsidR="00B574F0" w:rsidRPr="002F1F37" w:rsidRDefault="00B574F0" w:rsidP="00B230BD">
      <w:pPr>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 xml:space="preserve">Jiné: </w:t>
      </w:r>
      <w:r w:rsidRPr="002F1F37">
        <w:rPr>
          <w:rFonts w:ascii="Calibri" w:hAnsi="Calibri" w:cs="Calibri"/>
          <w:b/>
          <w:bCs/>
          <w:sz w:val="20"/>
          <w:szCs w:val="20"/>
          <w:highlight w:val="yellow"/>
        </w:rPr>
        <w:t>[DOPLNÍ UCHAZEČ]</w:t>
      </w:r>
    </w:p>
    <w:p w:rsidR="00B574F0" w:rsidRPr="002F1F37" w:rsidRDefault="00B574F0" w:rsidP="006153DE">
      <w:pPr>
        <w:ind w:left="1440"/>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 xml:space="preserve">Osoba </w:t>
      </w:r>
      <w:r w:rsidRPr="002F1F37">
        <w:rPr>
          <w:rFonts w:ascii="Calibri" w:hAnsi="Calibri" w:cs="Calibri"/>
          <w:sz w:val="20"/>
          <w:szCs w:val="20"/>
          <w:highlight w:val="yellow"/>
        </w:rPr>
        <w:t>je/není</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k datu podání nabídky současně zaměstnancem zadavatele.</w:t>
      </w:r>
    </w:p>
    <w:p w:rsidR="00B574F0" w:rsidRPr="002F1F37" w:rsidRDefault="00B574F0" w:rsidP="006F421C">
      <w:pPr>
        <w:ind w:left="1440"/>
        <w:rPr>
          <w:rFonts w:ascii="Calibri" w:hAnsi="Calibri" w:cs="Calibri"/>
          <w:sz w:val="20"/>
          <w:szCs w:val="20"/>
        </w:rPr>
      </w:pPr>
      <w:r w:rsidRPr="002F1F37">
        <w:rPr>
          <w:rFonts w:ascii="Calibri" w:hAnsi="Calibri" w:cs="Calibri"/>
          <w:sz w:val="20"/>
          <w:szCs w:val="20"/>
        </w:rPr>
        <w:t xml:space="preserve"> </w:t>
      </w: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 xml:space="preserve">Publikace a školení: </w:t>
      </w:r>
      <w:r w:rsidRPr="002F1F37">
        <w:rPr>
          <w:rFonts w:ascii="Calibri" w:hAnsi="Calibri" w:cs="Calibri"/>
          <w:b/>
          <w:bCs/>
          <w:sz w:val="20"/>
          <w:szCs w:val="20"/>
          <w:highlight w:val="yellow"/>
        </w:rPr>
        <w:t>[DOPLNÍ UCHAZEČ]</w:t>
      </w:r>
    </w:p>
    <w:p w:rsidR="00B574F0" w:rsidRPr="002F1F37" w:rsidRDefault="00B574F0" w:rsidP="00B230BD">
      <w:pPr>
        <w:ind w:left="1440"/>
        <w:rPr>
          <w:rFonts w:ascii="Calibri" w:hAnsi="Calibri" w:cs="Calibri"/>
          <w:sz w:val="20"/>
          <w:szCs w:val="20"/>
        </w:rPr>
      </w:pPr>
    </w:p>
    <w:p w:rsidR="00B574F0" w:rsidRPr="002F1F37" w:rsidRDefault="00B574F0" w:rsidP="00F24A21">
      <w:pPr>
        <w:numPr>
          <w:ilvl w:val="1"/>
          <w:numId w:val="18"/>
        </w:numPr>
        <w:rPr>
          <w:rFonts w:ascii="Calibri" w:hAnsi="Calibri" w:cs="Calibri"/>
          <w:sz w:val="20"/>
          <w:szCs w:val="20"/>
        </w:rPr>
      </w:pPr>
      <w:r w:rsidRPr="002F1F37">
        <w:rPr>
          <w:rFonts w:ascii="Calibri" w:hAnsi="Calibri" w:cs="Calibri"/>
          <w:sz w:val="20"/>
          <w:szCs w:val="20"/>
        </w:rPr>
        <w:t xml:space="preserve">Reference: </w:t>
      </w:r>
      <w:r w:rsidRPr="002F1F37">
        <w:rPr>
          <w:rFonts w:ascii="Calibri" w:hAnsi="Calibri" w:cs="Calibri"/>
          <w:b/>
          <w:bCs/>
          <w:sz w:val="20"/>
          <w:szCs w:val="20"/>
          <w:highlight w:val="yellow"/>
        </w:rPr>
        <w:t>[DOPLNÍ UCHAZEČ]</w:t>
      </w:r>
    </w:p>
    <w:p w:rsidR="00B574F0" w:rsidRPr="002F1F37" w:rsidRDefault="00B574F0" w:rsidP="00B230BD">
      <w:pPr>
        <w:ind w:left="1440"/>
        <w:rPr>
          <w:rFonts w:ascii="Calibri" w:hAnsi="Calibri" w:cs="Calibri"/>
          <w:sz w:val="20"/>
          <w:szCs w:val="20"/>
        </w:rPr>
      </w:pPr>
    </w:p>
    <w:p w:rsidR="00B574F0" w:rsidRPr="002F1F37" w:rsidRDefault="00B574F0" w:rsidP="00B230BD">
      <w:pPr>
        <w:spacing w:after="240"/>
        <w:jc w:val="center"/>
        <w:rPr>
          <w:rFonts w:ascii="Calibri" w:hAnsi="Calibri" w:cs="Calibri"/>
          <w:caps/>
          <w:sz w:val="28"/>
          <w:szCs w:val="28"/>
        </w:rPr>
      </w:pPr>
    </w:p>
    <w:tbl>
      <w:tblPr>
        <w:tblW w:w="0" w:type="auto"/>
        <w:tblLook w:val="00A0" w:firstRow="1" w:lastRow="0" w:firstColumn="1" w:lastColumn="0" w:noHBand="0" w:noVBand="0"/>
      </w:tblPr>
      <w:tblGrid>
        <w:gridCol w:w="1242"/>
        <w:gridCol w:w="7969"/>
      </w:tblGrid>
      <w:tr w:rsidR="002F1F37" w:rsidRPr="002F1F37">
        <w:tc>
          <w:tcPr>
            <w:tcW w:w="1242" w:type="dxa"/>
          </w:tcPr>
          <w:p w:rsidR="00B574F0" w:rsidRPr="002F1F37" w:rsidRDefault="00B574F0"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B574F0" w:rsidRPr="002F1F37" w:rsidRDefault="00B574F0"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B574F0" w:rsidRPr="002F1F37">
        <w:tc>
          <w:tcPr>
            <w:tcW w:w="1242" w:type="dxa"/>
          </w:tcPr>
          <w:p w:rsidR="00B574F0" w:rsidRPr="002F1F37" w:rsidRDefault="00B574F0"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B574F0" w:rsidRPr="002F1F37" w:rsidRDefault="00B574F0"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B574F0" w:rsidRPr="002F1F37" w:rsidRDefault="00B574F0" w:rsidP="008D4AD9">
      <w:pPr>
        <w:spacing w:after="120" w:line="320" w:lineRule="atLeast"/>
        <w:jc w:val="center"/>
        <w:rPr>
          <w:rFonts w:ascii="Calibri" w:hAnsi="Calibri" w:cs="Calibri"/>
          <w:sz w:val="20"/>
          <w:szCs w:val="20"/>
        </w:rPr>
      </w:pPr>
    </w:p>
    <w:p w:rsidR="00B574F0" w:rsidRPr="002F1F37" w:rsidRDefault="00B574F0" w:rsidP="008D4AD9">
      <w:pPr>
        <w:rPr>
          <w:rFonts w:ascii="Calibri" w:hAnsi="Calibri" w:cs="Calibri"/>
        </w:rPr>
      </w:pPr>
    </w:p>
    <w:p w:rsidR="00B971D7" w:rsidRPr="002F1F37" w:rsidRDefault="00B971D7" w:rsidP="00B971D7">
      <w:pPr>
        <w:pStyle w:val="Section"/>
        <w:jc w:val="left"/>
        <w:rPr>
          <w:rFonts w:ascii="Calibri" w:hAnsi="Calibri" w:cs="Calibri"/>
          <w:b w:val="0"/>
          <w:sz w:val="22"/>
          <w:szCs w:val="22"/>
        </w:rPr>
      </w:pPr>
      <w:r w:rsidRPr="002F1F37">
        <w:rPr>
          <w:rFonts w:ascii="Calibri" w:hAnsi="Calibri" w:cs="Calibri"/>
          <w:b w:val="0"/>
          <w:sz w:val="22"/>
          <w:szCs w:val="22"/>
        </w:rPr>
        <w:t>Podpis člena personálu dodavatele (osoby vyplňující životopis):</w:t>
      </w:r>
    </w:p>
    <w:p w:rsidR="00B971D7" w:rsidRPr="002F1F37"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F1F37" w:rsidRPr="002F1F37"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2F1F37" w:rsidRDefault="00B971D7"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F1F37" w:rsidRDefault="00B971D7" w:rsidP="00B971D7">
            <w:pPr>
              <w:pStyle w:val="Section"/>
              <w:rPr>
                <w:rFonts w:ascii="Calibri" w:hAnsi="Calibri" w:cs="Calibri"/>
                <w:b w:val="0"/>
                <w:sz w:val="22"/>
                <w:szCs w:val="22"/>
                <w:u w:val="single"/>
              </w:rPr>
            </w:pPr>
          </w:p>
        </w:tc>
      </w:tr>
      <w:tr w:rsidR="002F1F37" w:rsidRPr="002F1F37"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2F1F37" w:rsidRDefault="00B971D7"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F1F37" w:rsidRDefault="00B971D7" w:rsidP="00B971D7">
            <w:pPr>
              <w:pStyle w:val="Section"/>
              <w:rPr>
                <w:rFonts w:ascii="Calibri" w:hAnsi="Calibri" w:cs="Calibri"/>
                <w:b w:val="0"/>
                <w:sz w:val="22"/>
                <w:szCs w:val="22"/>
                <w:u w:val="single"/>
              </w:rPr>
            </w:pPr>
          </w:p>
        </w:tc>
      </w:tr>
    </w:tbl>
    <w:p w:rsidR="00B971D7" w:rsidRPr="002F1F37" w:rsidRDefault="00B971D7" w:rsidP="00B971D7">
      <w:pPr>
        <w:pStyle w:val="Section"/>
        <w:jc w:val="left"/>
        <w:rPr>
          <w:rFonts w:ascii="Calibri" w:hAnsi="Calibri" w:cs="Calibri"/>
          <w:b w:val="0"/>
          <w:sz w:val="22"/>
          <w:szCs w:val="22"/>
          <w:u w:val="single"/>
        </w:rPr>
      </w:pPr>
    </w:p>
    <w:p w:rsidR="00B971D7" w:rsidRPr="002F1F37" w:rsidRDefault="00B971D7" w:rsidP="00B971D7">
      <w:pPr>
        <w:pStyle w:val="Section"/>
        <w:jc w:val="left"/>
        <w:rPr>
          <w:rFonts w:ascii="Calibri" w:hAnsi="Calibri" w:cs="Calibri"/>
          <w:b w:val="0"/>
          <w:sz w:val="22"/>
          <w:szCs w:val="22"/>
          <w:u w:val="single"/>
        </w:rPr>
      </w:pPr>
    </w:p>
    <w:p w:rsidR="00B971D7" w:rsidRPr="002F1F37" w:rsidRDefault="00B971D7" w:rsidP="00B971D7">
      <w:pPr>
        <w:pStyle w:val="Section"/>
        <w:jc w:val="left"/>
        <w:rPr>
          <w:rFonts w:ascii="Calibri" w:hAnsi="Calibri" w:cs="Calibri"/>
          <w:b w:val="0"/>
          <w:sz w:val="22"/>
          <w:szCs w:val="22"/>
        </w:rPr>
      </w:pPr>
      <w:r w:rsidRPr="002F1F37">
        <w:rPr>
          <w:rFonts w:ascii="Calibri" w:hAnsi="Calibri" w:cs="Calibri"/>
          <w:b w:val="0"/>
          <w:sz w:val="22"/>
          <w:szCs w:val="22"/>
        </w:rPr>
        <w:t xml:space="preserve">Podpis osoby oprávněné jednat </w:t>
      </w:r>
      <w:r w:rsidR="007E7B96" w:rsidRPr="002F1F37">
        <w:rPr>
          <w:rFonts w:ascii="Calibri" w:hAnsi="Calibri" w:cs="Calibri"/>
          <w:b w:val="0"/>
          <w:sz w:val="22"/>
          <w:szCs w:val="22"/>
        </w:rPr>
        <w:t>za uchazeče</w:t>
      </w:r>
      <w:r w:rsidRPr="002F1F37">
        <w:rPr>
          <w:rFonts w:ascii="Calibri" w:hAnsi="Calibri" w:cs="Calibri"/>
          <w:b w:val="0"/>
          <w:sz w:val="22"/>
          <w:szCs w:val="22"/>
        </w:rPr>
        <w:t>:</w:t>
      </w:r>
    </w:p>
    <w:p w:rsidR="00B971D7" w:rsidRPr="002F1F37"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F1F37" w:rsidRPr="002F1F37"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2F1F37" w:rsidRDefault="00B971D7"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F1F37" w:rsidRDefault="00B971D7" w:rsidP="00B971D7">
            <w:pPr>
              <w:pStyle w:val="Section"/>
              <w:rPr>
                <w:rFonts w:ascii="Calibri" w:hAnsi="Calibri" w:cs="Calibri"/>
                <w:b w:val="0"/>
                <w:sz w:val="22"/>
                <w:szCs w:val="22"/>
                <w:u w:val="single"/>
              </w:rPr>
            </w:pPr>
          </w:p>
        </w:tc>
      </w:tr>
      <w:tr w:rsidR="002F1F37" w:rsidRPr="002F1F37"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2F1F37" w:rsidRDefault="00B971D7"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F1F37" w:rsidRDefault="00B971D7" w:rsidP="00B971D7">
            <w:pPr>
              <w:pStyle w:val="Section"/>
              <w:rPr>
                <w:rFonts w:ascii="Calibri" w:hAnsi="Calibri" w:cs="Calibri"/>
                <w:b w:val="0"/>
                <w:sz w:val="22"/>
                <w:szCs w:val="22"/>
                <w:u w:val="single"/>
              </w:rPr>
            </w:pPr>
          </w:p>
        </w:tc>
      </w:tr>
    </w:tbl>
    <w:p w:rsidR="00B971D7" w:rsidRPr="002F1F37" w:rsidRDefault="00B971D7" w:rsidP="00B971D7">
      <w:pPr>
        <w:pStyle w:val="Section"/>
        <w:jc w:val="left"/>
        <w:rPr>
          <w:rFonts w:ascii="Calibri" w:hAnsi="Calibri" w:cs="Calibri"/>
          <w:sz w:val="22"/>
          <w:szCs w:val="22"/>
          <w:highlight w:val="green"/>
          <w:u w:val="single"/>
        </w:rPr>
      </w:pPr>
    </w:p>
    <w:p w:rsidR="00B574F0" w:rsidRPr="002F1F37" w:rsidRDefault="00B574F0" w:rsidP="008D4AD9">
      <w:pPr>
        <w:pStyle w:val="Section"/>
        <w:widowControl/>
        <w:jc w:val="left"/>
        <w:rPr>
          <w:rFonts w:ascii="Calibri" w:hAnsi="Calibri" w:cs="Calibri"/>
          <w:b w:val="0"/>
          <w:bCs w:val="0"/>
          <w:sz w:val="22"/>
          <w:szCs w:val="22"/>
          <w:highlight w:val="green"/>
        </w:rPr>
      </w:pPr>
    </w:p>
    <w:p w:rsidR="00B574F0" w:rsidRPr="002F1F37" w:rsidRDefault="00B574F0" w:rsidP="00D125E5">
      <w:pPr>
        <w:spacing w:after="240"/>
        <w:jc w:val="center"/>
        <w:rPr>
          <w:rFonts w:ascii="Calibri" w:hAnsi="Calibri" w:cs="Calibri"/>
          <w:sz w:val="22"/>
          <w:szCs w:val="22"/>
        </w:rPr>
      </w:pPr>
      <w:r w:rsidRPr="002F1F37">
        <w:rPr>
          <w:rFonts w:ascii="Calibri" w:hAnsi="Calibri" w:cs="Calibri"/>
          <w:sz w:val="22"/>
          <w:szCs w:val="22"/>
        </w:rPr>
        <w:br w:type="page"/>
      </w:r>
      <w:r w:rsidRPr="002F1F37">
        <w:rPr>
          <w:rFonts w:ascii="Calibri" w:hAnsi="Calibri" w:cs="Calibri"/>
          <w:b/>
          <w:bCs/>
          <w:sz w:val="22"/>
          <w:szCs w:val="22"/>
        </w:rPr>
        <w:lastRenderedPageBreak/>
        <w:t xml:space="preserve">Příloha č. </w:t>
      </w:r>
      <w:r w:rsidR="004345CD" w:rsidRPr="002F1F37">
        <w:rPr>
          <w:rFonts w:ascii="Calibri" w:hAnsi="Calibri" w:cs="Calibri"/>
          <w:b/>
          <w:bCs/>
          <w:sz w:val="22"/>
          <w:szCs w:val="22"/>
        </w:rPr>
        <w:t>8</w:t>
      </w:r>
    </w:p>
    <w:p w:rsidR="00B574F0" w:rsidRPr="002F1F37" w:rsidRDefault="00B574F0" w:rsidP="00D125E5">
      <w:pPr>
        <w:pStyle w:val="text"/>
        <w:widowControl/>
        <w:tabs>
          <w:tab w:val="left" w:pos="5130"/>
        </w:tabs>
        <w:jc w:val="center"/>
        <w:rPr>
          <w:rFonts w:ascii="Calibri" w:hAnsi="Calibri" w:cs="Calibri"/>
          <w:b/>
          <w:bCs/>
          <w:sz w:val="20"/>
          <w:szCs w:val="20"/>
        </w:rPr>
      </w:pPr>
      <w:r w:rsidRPr="002F1F37">
        <w:rPr>
          <w:rFonts w:ascii="Calibri" w:hAnsi="Calibri" w:cs="Calibri"/>
          <w:b/>
          <w:bCs/>
          <w:sz w:val="20"/>
          <w:szCs w:val="20"/>
        </w:rPr>
        <w:t>Vzor čestného prohlášení o splnění základních kvalifikačních předpokladů</w:t>
      </w:r>
    </w:p>
    <w:p w:rsidR="00B574F0" w:rsidRPr="002F1F37" w:rsidRDefault="00B574F0"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b/>
          <w:bCs/>
          <w:sz w:val="20"/>
          <w:szCs w:val="20"/>
        </w:rPr>
        <w:t>Čestné prohlášení</w:t>
      </w:r>
    </w:p>
    <w:p w:rsidR="00FF1DED" w:rsidRPr="002F1F37" w:rsidRDefault="00B574F0" w:rsidP="00FF1DED">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i/>
          <w:iCs/>
          <w:sz w:val="20"/>
          <w:szCs w:val="20"/>
        </w:rPr>
        <w:t>obchodní firma / jméno a příjmení</w:t>
      </w:r>
      <w:r w:rsidRPr="002F1F37">
        <w:rPr>
          <w:rStyle w:val="Znakapoznpodarou"/>
          <w:rFonts w:ascii="Calibri" w:hAnsi="Calibri" w:cs="Calibri"/>
          <w:i/>
          <w:iCs/>
          <w:sz w:val="20"/>
          <w:szCs w:val="20"/>
        </w:rPr>
        <w:footnoteReference w:id="1"/>
      </w:r>
      <w:r w:rsidR="00FF1DED" w:rsidRPr="002F1F37">
        <w:rPr>
          <w:rFonts w:ascii="Calibri" w:hAnsi="Calibri" w:cs="Calibri"/>
          <w:i/>
          <w:iCs/>
          <w:sz w:val="20"/>
          <w:szCs w:val="20"/>
        </w:rPr>
        <w:t xml:space="preserve"> </w:t>
      </w:r>
      <w:r w:rsidR="00FF1DED" w:rsidRPr="002F1F37">
        <w:rPr>
          <w:rFonts w:ascii="Calibri" w:hAnsi="Calibri" w:cs="Calibri"/>
          <w:b/>
          <w:bCs/>
          <w:sz w:val="20"/>
          <w:szCs w:val="20"/>
          <w:highlight w:val="yellow"/>
        </w:rPr>
        <w:t>[DOPLNÍ UCHAZEČ]</w:t>
      </w:r>
    </w:p>
    <w:p w:rsidR="00B574F0" w:rsidRPr="002F1F37" w:rsidRDefault="00B574F0"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se sídlem</w:t>
      </w:r>
      <w:r w:rsidRPr="002F1F37">
        <w:rPr>
          <w:rFonts w:ascii="Calibri" w:hAnsi="Calibri" w:cs="Calibri"/>
          <w:sz w:val="20"/>
          <w:szCs w:val="20"/>
        </w:rPr>
        <w:softHyphen/>
      </w:r>
      <w:r w:rsidRPr="002F1F37">
        <w:rPr>
          <w:rFonts w:ascii="Calibri" w:hAnsi="Calibri" w:cs="Calibri"/>
          <w:sz w:val="20"/>
          <w:szCs w:val="20"/>
        </w:rPr>
        <w:softHyphen/>
        <w:t xml:space="preserve"> / trvale bytem </w:t>
      </w:r>
      <w:r w:rsidRPr="002F1F37">
        <w:rPr>
          <w:rFonts w:ascii="Calibri" w:hAnsi="Calibri" w:cs="Calibri"/>
          <w:b/>
          <w:bCs/>
          <w:sz w:val="20"/>
          <w:szCs w:val="20"/>
          <w:highlight w:val="yellow"/>
        </w:rPr>
        <w:t>[DOPLNÍ UCHAZEČ]</w:t>
      </w:r>
    </w:p>
    <w:p w:rsidR="00B574F0" w:rsidRPr="002F1F37" w:rsidRDefault="00B574F0"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IČ</w:t>
      </w:r>
      <w:r w:rsidR="00FF1DED" w:rsidRPr="002F1F37">
        <w:rPr>
          <w:rFonts w:ascii="Calibri" w:hAnsi="Calibri" w:cs="Calibri"/>
          <w:sz w:val="20"/>
          <w:szCs w:val="20"/>
        </w:rPr>
        <w:t>O</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p>
    <w:p w:rsidR="00B574F0" w:rsidRPr="002F1F37" w:rsidRDefault="00B574F0"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společnost zapsaná v obchodním rejstříku vedeném </w:t>
      </w:r>
      <w:r w:rsidRPr="002F1F37">
        <w:rPr>
          <w:rFonts w:ascii="Calibri" w:hAnsi="Calibri" w:cs="Calibri"/>
          <w:b/>
          <w:bCs/>
          <w:sz w:val="20"/>
          <w:szCs w:val="20"/>
          <w:highlight w:val="yellow"/>
        </w:rPr>
        <w:t>[DOPLNÍ UCHAZEČ]</w:t>
      </w:r>
      <w:r w:rsidRPr="002F1F37">
        <w:rPr>
          <w:rFonts w:ascii="Calibri" w:hAnsi="Calibri" w:cs="Calibri"/>
          <w:sz w:val="20"/>
          <w:szCs w:val="20"/>
        </w:rPr>
        <w:t>,</w:t>
      </w:r>
    </w:p>
    <w:p w:rsidR="00B574F0" w:rsidRPr="002F1F37" w:rsidRDefault="00B574F0"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oddíl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vložka </w:t>
      </w:r>
      <w:r w:rsidRPr="002F1F37">
        <w:rPr>
          <w:rFonts w:ascii="Calibri" w:hAnsi="Calibri" w:cs="Calibri"/>
          <w:b/>
          <w:bCs/>
          <w:sz w:val="20"/>
          <w:szCs w:val="20"/>
          <w:highlight w:val="yellow"/>
        </w:rPr>
        <w:t>[DOPLNÍ UCHAZEČ]</w:t>
      </w:r>
    </w:p>
    <w:p w:rsidR="00B574F0" w:rsidRPr="002F1F37" w:rsidRDefault="00FF1DED"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zastoupená</w:t>
      </w:r>
      <w:r w:rsidR="00B574F0" w:rsidRPr="002F1F37">
        <w:rPr>
          <w:rFonts w:ascii="Calibri" w:hAnsi="Calibri" w:cs="Calibri"/>
          <w:sz w:val="20"/>
          <w:szCs w:val="20"/>
        </w:rPr>
        <w:t xml:space="preserve">: </w:t>
      </w:r>
      <w:r w:rsidR="00B574F0" w:rsidRPr="002F1F37">
        <w:rPr>
          <w:rFonts w:ascii="Calibri" w:hAnsi="Calibri" w:cs="Calibri"/>
          <w:b/>
          <w:bCs/>
          <w:sz w:val="20"/>
          <w:szCs w:val="20"/>
          <w:highlight w:val="yellow"/>
        </w:rPr>
        <w:t>[DOPLNÍ UCHAZEČ]</w:t>
      </w:r>
    </w:p>
    <w:p w:rsidR="00B574F0" w:rsidRPr="002F1F37" w:rsidRDefault="00B574F0"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čestně prohlašuje, že:</w:t>
      </w:r>
    </w:p>
    <w:p w:rsidR="00B574F0" w:rsidRPr="002F1F37" w:rsidRDefault="00B574F0" w:rsidP="00FF1DED">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nenaplnil v posledních třech (3) letech skutkovou podstatu jednání nekalé soutěže formou podplácení podle zvláštního právního předpisu, </w:t>
      </w:r>
    </w:p>
    <w:p w:rsidR="00B574F0" w:rsidRPr="002F1F37" w:rsidRDefault="00B574F0" w:rsidP="00FF1DED">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2F1F37" w:rsidRDefault="00B574F0" w:rsidP="00FF1DED">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není v likvidaci, </w:t>
      </w:r>
    </w:p>
    <w:p w:rsidR="00B574F0" w:rsidRPr="002F1F37" w:rsidRDefault="00B574F0" w:rsidP="00FF1DED">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nemá v evidenci daní zachyceny daňové nedoplatky, a to ve vztahu ke spotřební dani, </w:t>
      </w:r>
    </w:p>
    <w:p w:rsidR="00B574F0" w:rsidRPr="002F1F37" w:rsidRDefault="00B574F0" w:rsidP="00FF1DED">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nemá nedoplatek na pojistném a na penále na veřejné zdravotní pojištění</w:t>
      </w:r>
      <w:r w:rsidRPr="002F1F37">
        <w:rPr>
          <w:rFonts w:ascii="Calibri" w:hAnsi="Calibri" w:cs="Calibri"/>
          <w:b/>
          <w:bCs/>
          <w:sz w:val="20"/>
          <w:szCs w:val="20"/>
        </w:rPr>
        <w:t>,</w:t>
      </w:r>
    </w:p>
    <w:p w:rsidR="007F74E3" w:rsidRPr="002F1F37" w:rsidRDefault="007F74E3" w:rsidP="00FF1DED">
      <w:pPr>
        <w:pStyle w:val="Odstavecseseznamem"/>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2F1F37">
        <w:rPr>
          <w:rFonts w:ascii="Calibri" w:hAnsi="Calibri" w:cs="Calibri"/>
          <w:sz w:val="20"/>
          <w:szCs w:val="20"/>
        </w:rPr>
        <w:t>ny</w:t>
      </w:r>
      <w:proofErr w:type="spellEnd"/>
      <w:r w:rsidRPr="002F1F37">
        <w:rPr>
          <w:rFonts w:ascii="Calibri" w:hAnsi="Calibri" w:cs="Calibri"/>
          <w:sz w:val="20"/>
          <w:szCs w:val="20"/>
        </w:rPr>
        <w:t xml:space="preserve"> ani mu/jim nebylo pravomocně uloženo kárné opatření podle zvláštních právních předpisů,   </w:t>
      </w:r>
    </w:p>
    <w:p w:rsidR="00B574F0" w:rsidRPr="002F1F37" w:rsidRDefault="00B574F0" w:rsidP="00FF1DED">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není veden v rejstříku osob se zákazem plnění veřejných zakázek,</w:t>
      </w:r>
    </w:p>
    <w:p w:rsidR="00B574F0" w:rsidRPr="002F1F37" w:rsidRDefault="00B574F0" w:rsidP="00FF1DED">
      <w:pPr>
        <w:numPr>
          <w:ilvl w:val="0"/>
          <w:numId w:val="25"/>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2F1F37" w:rsidRPr="002F1F37">
        <w:tc>
          <w:tcPr>
            <w:tcW w:w="1242" w:type="dxa"/>
          </w:tcPr>
          <w:p w:rsidR="00B574F0" w:rsidRPr="002F1F37" w:rsidRDefault="00B574F0"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B574F0" w:rsidRPr="002F1F37" w:rsidRDefault="00B574F0"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2F1F37" w:rsidRPr="002F1F37">
        <w:tc>
          <w:tcPr>
            <w:tcW w:w="1242" w:type="dxa"/>
          </w:tcPr>
          <w:p w:rsidR="00B574F0" w:rsidRPr="002F1F37" w:rsidRDefault="00B574F0"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B574F0" w:rsidRPr="002F1F37" w:rsidRDefault="00B574F0"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7E7B96" w:rsidRPr="002F1F37" w:rsidRDefault="007E7B96"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2F1F37" w:rsidRPr="002F1F37" w:rsidTr="009C0694">
        <w:tc>
          <w:tcPr>
            <w:tcW w:w="8503" w:type="dxa"/>
          </w:tcPr>
          <w:p w:rsidR="007E7B96" w:rsidRPr="002F1F37"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Jméno</w:t>
                  </w:r>
                </w:p>
              </w:tc>
              <w:tc>
                <w:tcPr>
                  <w:tcW w:w="4387" w:type="dxa"/>
                  <w:vAlign w:val="center"/>
                </w:tcPr>
                <w:p w:rsidR="007E7B96" w:rsidRPr="002F1F37" w:rsidRDefault="007E7B96" w:rsidP="009C0694">
                  <w:pPr>
                    <w:ind w:left="142"/>
                    <w:rPr>
                      <w:rFonts w:ascii="Calibri" w:hAnsi="Calibri" w:cs="Calibri"/>
                      <w:sz w:val="20"/>
                      <w:szCs w:val="20"/>
                    </w:rPr>
                  </w:pPr>
                </w:p>
              </w:tc>
            </w:tr>
            <w:tr w:rsidR="002F1F37" w:rsidRPr="002F1F37" w:rsidTr="009C0694">
              <w:trPr>
                <w:trHeight w:hRule="exact" w:val="567"/>
              </w:trPr>
              <w:tc>
                <w:tcPr>
                  <w:tcW w:w="2268" w:type="dxa"/>
                  <w:shd w:val="pct5" w:color="auto" w:fill="FFFFFF"/>
                  <w:vAlign w:val="center"/>
                </w:tcPr>
                <w:p w:rsidR="007E7B96" w:rsidRPr="002F1F37" w:rsidRDefault="007E7B96" w:rsidP="009C0694">
                  <w:pPr>
                    <w:ind w:left="142"/>
                    <w:rPr>
                      <w:rFonts w:ascii="Calibri" w:hAnsi="Calibri" w:cs="Calibri"/>
                      <w:sz w:val="20"/>
                      <w:szCs w:val="20"/>
                    </w:rPr>
                  </w:pPr>
                  <w:r w:rsidRPr="002F1F37">
                    <w:rPr>
                      <w:rFonts w:ascii="Calibri" w:hAnsi="Calibri" w:cs="Calibri"/>
                      <w:sz w:val="20"/>
                      <w:szCs w:val="20"/>
                    </w:rPr>
                    <w:t>Podpis</w:t>
                  </w:r>
                </w:p>
              </w:tc>
              <w:tc>
                <w:tcPr>
                  <w:tcW w:w="4387" w:type="dxa"/>
                  <w:vAlign w:val="center"/>
                </w:tcPr>
                <w:p w:rsidR="007E7B96" w:rsidRPr="002F1F37" w:rsidRDefault="007E7B96" w:rsidP="009C0694">
                  <w:pPr>
                    <w:ind w:left="142"/>
                    <w:rPr>
                      <w:rFonts w:ascii="Calibri" w:hAnsi="Calibri" w:cs="Calibri"/>
                      <w:sz w:val="20"/>
                      <w:szCs w:val="20"/>
                    </w:rPr>
                  </w:pPr>
                </w:p>
              </w:tc>
            </w:tr>
          </w:tbl>
          <w:p w:rsidR="007E7B96" w:rsidRPr="002F1F37" w:rsidRDefault="007E7B96" w:rsidP="009C0694">
            <w:pPr>
              <w:pStyle w:val="RLOdrky"/>
              <w:numPr>
                <w:ilvl w:val="0"/>
                <w:numId w:val="0"/>
              </w:numPr>
              <w:ind w:left="142"/>
              <w:jc w:val="center"/>
              <w:rPr>
                <w:b/>
                <w:bCs/>
                <w:color w:val="auto"/>
                <w:sz w:val="20"/>
                <w:szCs w:val="20"/>
              </w:rPr>
            </w:pPr>
          </w:p>
        </w:tc>
      </w:tr>
    </w:tbl>
    <w:p w:rsidR="00B574F0" w:rsidRPr="002F1F37" w:rsidRDefault="00B574F0" w:rsidP="007E7B96">
      <w:pPr>
        <w:spacing w:after="120" w:line="320" w:lineRule="atLeast"/>
        <w:rPr>
          <w:rFonts w:ascii="Calibri" w:hAnsi="Calibri" w:cs="Calibri"/>
          <w:sz w:val="20"/>
          <w:szCs w:val="20"/>
        </w:rPr>
      </w:pPr>
    </w:p>
    <w:sectPr w:rsidR="00B574F0" w:rsidRPr="002F1F37"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7AD" w:rsidRDefault="00A657AD">
      <w:r>
        <w:separator/>
      </w:r>
    </w:p>
  </w:endnote>
  <w:endnote w:type="continuationSeparator" w:id="0">
    <w:p w:rsidR="00A657AD" w:rsidRDefault="00A6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5E8" w:rsidRDefault="00F405E8"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F405E8" w:rsidRDefault="00F405E8"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F405E8" w:rsidRDefault="00F405E8"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F405E8" w:rsidRDefault="00F405E8" w:rsidP="0080493B">
    <w:pPr>
      <w:pStyle w:val="Zpat"/>
      <w:tabs>
        <w:tab w:val="clear" w:pos="4536"/>
        <w:tab w:val="clear" w:pos="9072"/>
        <w:tab w:val="center" w:pos="4680"/>
        <w:tab w:val="right" w:pos="9360"/>
      </w:tabs>
      <w:jc w:val="right"/>
      <w:rPr>
        <w:rStyle w:val="slostrnky"/>
        <w:rFonts w:ascii="Arial" w:hAnsi="Arial" w:cs="Arial"/>
        <w:sz w:val="18"/>
        <w:szCs w:val="18"/>
      </w:rPr>
    </w:pPr>
  </w:p>
  <w:p w:rsidR="00F405E8" w:rsidRDefault="00F405E8"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D07FA0">
      <w:rPr>
        <w:rStyle w:val="slostrnky"/>
        <w:rFonts w:ascii="Arial" w:hAnsi="Arial" w:cs="Arial"/>
        <w:noProof/>
        <w:sz w:val="18"/>
        <w:szCs w:val="18"/>
      </w:rPr>
      <w:t>11</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7AD" w:rsidRDefault="00A657AD">
      <w:r>
        <w:separator/>
      </w:r>
    </w:p>
  </w:footnote>
  <w:footnote w:type="continuationSeparator" w:id="0">
    <w:p w:rsidR="00A657AD" w:rsidRDefault="00A657AD">
      <w:r>
        <w:continuationSeparator/>
      </w:r>
    </w:p>
  </w:footnote>
  <w:footnote w:id="1">
    <w:p w:rsidR="00F405E8" w:rsidRDefault="00F405E8"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5E8" w:rsidRDefault="00F405E8"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F405E8" w:rsidRDefault="00F405E8"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Calibri" w:hAnsi="Calibri" w:cs="Arial"/>
        <w:b/>
        <w:noProof/>
        <w:sz w:val="18"/>
        <w:szCs w:val="18"/>
      </w:rPr>
      <w:drawing>
        <wp:inline distT="0" distB="0" distL="0" distR="0" wp14:anchorId="5EED8DC2" wp14:editId="5A644396">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Uzel Plzeň 3. stavba – přesmyk domažlické trati</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p>
  <w:p w:rsidR="00F405E8" w:rsidRPr="00044B4E" w:rsidRDefault="00F405E8"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F405E8" w:rsidRPr="00044B4E" w:rsidRDefault="00F405E8"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F405E8" w:rsidRDefault="00F405E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1">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4">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6">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2">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3">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4">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8">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243C8DF8"/>
    <w:lvl w:ilvl="0" w:tplc="FE3E4442">
      <w:start w:val="1"/>
      <w:numFmt w:val="lowerLetter"/>
      <w:lvlText w:val="%1)"/>
      <w:lvlJc w:val="left"/>
      <w:pPr>
        <w:ind w:left="1637" w:hanging="360"/>
      </w:pPr>
      <w:rPr>
        <w:rFonts w:hint="default"/>
        <w:b/>
        <w:bCs/>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num w:numId="1">
    <w:abstractNumId w:val="12"/>
  </w:num>
  <w:num w:numId="2">
    <w:abstractNumId w:val="8"/>
  </w:num>
  <w:num w:numId="3">
    <w:abstractNumId w:val="36"/>
  </w:num>
  <w:num w:numId="4">
    <w:abstractNumId w:val="29"/>
  </w:num>
  <w:num w:numId="5">
    <w:abstractNumId w:val="30"/>
  </w:num>
  <w:num w:numId="6">
    <w:abstractNumId w:val="0"/>
  </w:num>
  <w:num w:numId="7">
    <w:abstractNumId w:val="39"/>
  </w:num>
  <w:num w:numId="8">
    <w:abstractNumId w:val="15"/>
  </w:num>
  <w:num w:numId="9">
    <w:abstractNumId w:val="23"/>
  </w:num>
  <w:num w:numId="10">
    <w:abstractNumId w:val="38"/>
  </w:num>
  <w:num w:numId="11">
    <w:abstractNumId w:val="14"/>
  </w:num>
  <w:num w:numId="12">
    <w:abstractNumId w:val="13"/>
  </w:num>
  <w:num w:numId="13">
    <w:abstractNumId w:val="7"/>
  </w:num>
  <w:num w:numId="14">
    <w:abstractNumId w:val="6"/>
  </w:num>
  <w:num w:numId="15">
    <w:abstractNumId w:val="10"/>
  </w:num>
  <w:num w:numId="16">
    <w:abstractNumId w:val="41"/>
  </w:num>
  <w:num w:numId="17">
    <w:abstractNumId w:val="20"/>
  </w:num>
  <w:num w:numId="18">
    <w:abstractNumId w:val="18"/>
  </w:num>
  <w:num w:numId="19">
    <w:abstractNumId w:val="31"/>
  </w:num>
  <w:num w:numId="20">
    <w:abstractNumId w:val="25"/>
  </w:num>
  <w:num w:numId="21">
    <w:abstractNumId w:val="40"/>
  </w:num>
  <w:num w:numId="22">
    <w:abstractNumId w:val="17"/>
  </w:num>
  <w:num w:numId="23">
    <w:abstractNumId w:val="16"/>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7"/>
  </w:num>
  <w:num w:numId="27">
    <w:abstractNumId w:val="37"/>
  </w:num>
  <w:num w:numId="28">
    <w:abstractNumId w:val="28"/>
  </w:num>
  <w:num w:numId="29">
    <w:abstractNumId w:val="33"/>
  </w:num>
  <w:num w:numId="30">
    <w:abstractNumId w:val="9"/>
  </w:num>
  <w:num w:numId="31">
    <w:abstractNumId w:val="19"/>
  </w:num>
  <w:num w:numId="32">
    <w:abstractNumId w:val="35"/>
  </w:num>
  <w:num w:numId="33">
    <w:abstractNumId w:val="21"/>
  </w:num>
  <w:num w:numId="34">
    <w:abstractNumId w:val="34"/>
  </w:num>
  <w:num w:numId="35">
    <w:abstractNumId w:val="24"/>
  </w:num>
  <w:num w:numId="36">
    <w:abstractNumId w:val="26"/>
  </w:num>
  <w:num w:numId="3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855"/>
    <w:rsid w:val="000309B5"/>
    <w:rsid w:val="00032DC5"/>
    <w:rsid w:val="00032E19"/>
    <w:rsid w:val="0003345B"/>
    <w:rsid w:val="00033B69"/>
    <w:rsid w:val="00034CA1"/>
    <w:rsid w:val="000368BA"/>
    <w:rsid w:val="00036D6B"/>
    <w:rsid w:val="00037108"/>
    <w:rsid w:val="00040EF7"/>
    <w:rsid w:val="00043699"/>
    <w:rsid w:val="00044B4E"/>
    <w:rsid w:val="000452A3"/>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763A3"/>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7871"/>
    <w:rsid w:val="00107AE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4BA6"/>
    <w:rsid w:val="0016541C"/>
    <w:rsid w:val="00165D00"/>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FDB"/>
    <w:rsid w:val="00251D9C"/>
    <w:rsid w:val="002521FA"/>
    <w:rsid w:val="002529B2"/>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520"/>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E5E"/>
    <w:rsid w:val="002E657D"/>
    <w:rsid w:val="002E67DD"/>
    <w:rsid w:val="002E73C9"/>
    <w:rsid w:val="002E798A"/>
    <w:rsid w:val="002E7B6D"/>
    <w:rsid w:val="002F1864"/>
    <w:rsid w:val="002F19DC"/>
    <w:rsid w:val="002F1C0B"/>
    <w:rsid w:val="002F1F37"/>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36A"/>
    <w:rsid w:val="0032676F"/>
    <w:rsid w:val="003268DE"/>
    <w:rsid w:val="00326DE2"/>
    <w:rsid w:val="00330B6C"/>
    <w:rsid w:val="003315F7"/>
    <w:rsid w:val="0033208F"/>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74C"/>
    <w:rsid w:val="00510FB3"/>
    <w:rsid w:val="0051495D"/>
    <w:rsid w:val="00514A55"/>
    <w:rsid w:val="0051612C"/>
    <w:rsid w:val="0051631F"/>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C90"/>
    <w:rsid w:val="00547D58"/>
    <w:rsid w:val="00551290"/>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30A4"/>
    <w:rsid w:val="005730E0"/>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5DD6"/>
    <w:rsid w:val="00636223"/>
    <w:rsid w:val="00637E4D"/>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22D2"/>
    <w:rsid w:val="006738E5"/>
    <w:rsid w:val="006760EB"/>
    <w:rsid w:val="0067629D"/>
    <w:rsid w:val="00676E48"/>
    <w:rsid w:val="00677680"/>
    <w:rsid w:val="00677856"/>
    <w:rsid w:val="0068077F"/>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83C"/>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61046"/>
    <w:rsid w:val="00761B1A"/>
    <w:rsid w:val="00762730"/>
    <w:rsid w:val="00764233"/>
    <w:rsid w:val="00765255"/>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63B5"/>
    <w:rsid w:val="007A052A"/>
    <w:rsid w:val="007A08BB"/>
    <w:rsid w:val="007A0A71"/>
    <w:rsid w:val="007A0D0B"/>
    <w:rsid w:val="007A10F4"/>
    <w:rsid w:val="007A29FF"/>
    <w:rsid w:val="007A2DBB"/>
    <w:rsid w:val="007A4530"/>
    <w:rsid w:val="007A5679"/>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49A5"/>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6595"/>
    <w:rsid w:val="008867B6"/>
    <w:rsid w:val="008868EF"/>
    <w:rsid w:val="00887132"/>
    <w:rsid w:val="0088722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EE4"/>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572"/>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D13A2"/>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599"/>
    <w:rsid w:val="00A04797"/>
    <w:rsid w:val="00A049A1"/>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657AD"/>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4ADF"/>
    <w:rsid w:val="00D05D2B"/>
    <w:rsid w:val="00D06738"/>
    <w:rsid w:val="00D06EBE"/>
    <w:rsid w:val="00D0788F"/>
    <w:rsid w:val="00D07FA0"/>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6AC6"/>
    <w:rsid w:val="00D37283"/>
    <w:rsid w:val="00D37730"/>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E3D"/>
    <w:rsid w:val="00D71F57"/>
    <w:rsid w:val="00D72882"/>
    <w:rsid w:val="00D72EBD"/>
    <w:rsid w:val="00D73107"/>
    <w:rsid w:val="00D737C9"/>
    <w:rsid w:val="00D73E65"/>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B1821"/>
    <w:rsid w:val="00EB3271"/>
    <w:rsid w:val="00EB3E62"/>
    <w:rsid w:val="00EB4AC7"/>
    <w:rsid w:val="00EB5411"/>
    <w:rsid w:val="00EB7C11"/>
    <w:rsid w:val="00EB7CFE"/>
    <w:rsid w:val="00EB7FA5"/>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62F6"/>
    <w:rsid w:val="00F00C3C"/>
    <w:rsid w:val="00F00D21"/>
    <w:rsid w:val="00F01AF6"/>
    <w:rsid w:val="00F024E5"/>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BCAD2-2F9D-413F-8755-704847636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10921</Words>
  <Characters>64440</Characters>
  <Application>Microsoft Office Word</Application>
  <DocSecurity>0</DocSecurity>
  <Lines>537</Lines>
  <Paragraphs>150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2014-02-14T09:37:00Z</dcterms:created>
  <dcterms:modified xsi:type="dcterms:W3CDTF">2014-03-03T06:37:00Z</dcterms:modified>
</cp:coreProperties>
</file>